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A11" w:rsidRDefault="00645A11" w:rsidP="00645A11">
      <w:pPr>
        <w:shd w:val="clear" w:color="auto" w:fill="FFFFFF"/>
        <w:spacing w:after="0" w:line="240" w:lineRule="auto"/>
        <w:jc w:val="center"/>
        <w:rPr>
          <w:rFonts w:ascii="Times New Roman" w:eastAsia="Times New Roman" w:hAnsi="Times New Roman" w:cs="Times New Roman"/>
          <w:b/>
          <w:color w:val="000000"/>
          <w:sz w:val="28"/>
          <w:szCs w:val="28"/>
        </w:rPr>
      </w:pPr>
    </w:p>
    <w:p w:rsidR="00E3202D" w:rsidRPr="00DA602D" w:rsidRDefault="00EE6048" w:rsidP="00E44B7F">
      <w:pPr>
        <w:shd w:val="clear" w:color="auto" w:fill="FFFFFF"/>
        <w:spacing w:after="0" w:line="240" w:lineRule="auto"/>
        <w:jc w:val="center"/>
        <w:rPr>
          <w:rFonts w:ascii="Times New Roman" w:eastAsia="Times New Roman" w:hAnsi="Times New Roman" w:cs="Times New Roman"/>
          <w:b/>
          <w:color w:val="000000"/>
          <w:sz w:val="28"/>
          <w:szCs w:val="28"/>
        </w:rPr>
      </w:pPr>
      <w:proofErr w:type="spellStart"/>
      <w:r>
        <w:rPr>
          <w:rFonts w:ascii="Times New Roman" w:eastAsia="Times New Roman" w:hAnsi="Times New Roman" w:cs="Times New Roman"/>
          <w:b/>
          <w:color w:val="000000"/>
          <w:sz w:val="28"/>
          <w:szCs w:val="28"/>
        </w:rPr>
        <w:t>Здоровье</w:t>
      </w:r>
      <w:bookmarkStart w:id="0" w:name="_GoBack"/>
      <w:bookmarkEnd w:id="0"/>
      <w:r w:rsidR="00322A5C" w:rsidRPr="00DA602D">
        <w:rPr>
          <w:rFonts w:ascii="Times New Roman" w:eastAsia="Times New Roman" w:hAnsi="Times New Roman" w:cs="Times New Roman"/>
          <w:b/>
          <w:color w:val="000000"/>
          <w:sz w:val="28"/>
          <w:szCs w:val="28"/>
        </w:rPr>
        <w:t>берегающие</w:t>
      </w:r>
      <w:proofErr w:type="spellEnd"/>
      <w:r w:rsidR="00322A5C" w:rsidRPr="00DA602D">
        <w:rPr>
          <w:rFonts w:ascii="Times New Roman" w:eastAsia="Times New Roman" w:hAnsi="Times New Roman" w:cs="Times New Roman"/>
          <w:b/>
          <w:color w:val="000000"/>
          <w:sz w:val="28"/>
          <w:szCs w:val="28"/>
        </w:rPr>
        <w:t xml:space="preserve"> технологии на уроках хореографии</w:t>
      </w:r>
    </w:p>
    <w:p w:rsidR="004827E6" w:rsidRPr="00DA602D" w:rsidRDefault="004827E6" w:rsidP="00571145">
      <w:pPr>
        <w:shd w:val="clear" w:color="auto" w:fill="FFFFFF"/>
        <w:spacing w:after="0" w:line="240" w:lineRule="auto"/>
        <w:jc w:val="both"/>
        <w:rPr>
          <w:rFonts w:ascii="Times New Roman" w:eastAsia="Times New Roman" w:hAnsi="Times New Roman" w:cs="Times New Roman"/>
          <w:color w:val="000000"/>
          <w:sz w:val="28"/>
          <w:szCs w:val="28"/>
        </w:rPr>
      </w:pPr>
    </w:p>
    <w:p w:rsidR="00847C9B" w:rsidRPr="00DA602D" w:rsidRDefault="00E44B7F" w:rsidP="00571145">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847C9B" w:rsidRPr="00DA602D">
        <w:rPr>
          <w:rFonts w:ascii="Times New Roman" w:eastAsia="Times New Roman" w:hAnsi="Times New Roman" w:cs="Times New Roman"/>
          <w:color w:val="000000"/>
          <w:sz w:val="28"/>
          <w:szCs w:val="28"/>
        </w:rPr>
        <w:t>В ХХ и XXI вв. очень актуальна проблема гиподинамии. Очень уж обездвиженной стала наша жизнь. Гиподинамию еще называют болезнью века и оборотной стороной прогресса. Справедливость такого утверждения, к сожалению, очевидна. Прогресс дарит человеку множество самых совершенных приспособлений, способных избавить нас от любой физической нагрузки.</w:t>
      </w:r>
    </w:p>
    <w:p w:rsidR="00E44B7F" w:rsidRDefault="00E44B7F" w:rsidP="00571145">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847C9B" w:rsidRPr="00DA602D">
        <w:rPr>
          <w:rFonts w:ascii="Times New Roman" w:eastAsia="Times New Roman" w:hAnsi="Times New Roman" w:cs="Times New Roman"/>
          <w:color w:val="000000"/>
          <w:sz w:val="28"/>
          <w:szCs w:val="28"/>
        </w:rPr>
        <w:t>Во всех цивилизованных странах врачи и ученые давно уже бьют тревогу, обеспокоенные ростом количества полных людей всех возрастов, включая детей и подростков. Ребенок десять - одиннадцать лет сидит за школьной партой, затем еще пять-шесть лет учится в ВУЗе. Дальнейшая жизнь и работа тоже не требуют движения. От движенческих нагрузок освобождают человека различные меха</w:t>
      </w:r>
      <w:r>
        <w:rPr>
          <w:rFonts w:ascii="Times New Roman" w:eastAsia="Times New Roman" w:hAnsi="Times New Roman" w:cs="Times New Roman"/>
          <w:color w:val="000000"/>
          <w:sz w:val="28"/>
          <w:szCs w:val="28"/>
        </w:rPr>
        <w:t xml:space="preserve">низмы и машины. </w:t>
      </w:r>
    </w:p>
    <w:p w:rsidR="00E44B7F" w:rsidRDefault="00E44B7F" w:rsidP="00571145">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847C9B" w:rsidRPr="00DA602D">
        <w:rPr>
          <w:rFonts w:ascii="Times New Roman" w:eastAsia="Times New Roman" w:hAnsi="Times New Roman" w:cs="Times New Roman"/>
          <w:color w:val="000000"/>
          <w:sz w:val="28"/>
          <w:szCs w:val="28"/>
        </w:rPr>
        <w:t xml:space="preserve">Однако человеческий организм рассчитан на движение. Медики говорят, что эластичность и крепость стенок кровеносных сосудов формируется только при физических нагрузках. </w:t>
      </w:r>
    </w:p>
    <w:p w:rsidR="00E44B7F" w:rsidRDefault="00E44B7F" w:rsidP="00571145">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847C9B" w:rsidRPr="00DA602D">
        <w:rPr>
          <w:rFonts w:ascii="Times New Roman" w:eastAsia="Times New Roman" w:hAnsi="Times New Roman" w:cs="Times New Roman"/>
          <w:color w:val="000000"/>
          <w:sz w:val="28"/>
          <w:szCs w:val="28"/>
        </w:rPr>
        <w:t xml:space="preserve">Если таковых нет, то нечего удивляться ранним инфарктам и другим заболеваниям кровеносной системы. Цепь эндокринных нарушений вследствие гиподинамии проявляется метаболическим синдромом. </w:t>
      </w:r>
    </w:p>
    <w:p w:rsidR="00847C9B" w:rsidRPr="00DA602D" w:rsidRDefault="00E44B7F" w:rsidP="00571145">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847C9B" w:rsidRPr="00DA602D">
        <w:rPr>
          <w:rFonts w:ascii="Times New Roman" w:eastAsia="Times New Roman" w:hAnsi="Times New Roman" w:cs="Times New Roman"/>
          <w:color w:val="000000"/>
          <w:sz w:val="28"/>
          <w:szCs w:val="28"/>
        </w:rPr>
        <w:t>Все эти изменения в конечном итоге приводят к уменьшению продолжительности жизни. И Танец, безусловно, способен спасти, и спасает многих.</w:t>
      </w:r>
    </w:p>
    <w:p w:rsidR="00DA602D" w:rsidRPr="00DA602D" w:rsidRDefault="00DA602D" w:rsidP="00571145">
      <w:pPr>
        <w:shd w:val="clear" w:color="auto" w:fill="FFFFFF"/>
        <w:spacing w:after="0" w:line="240" w:lineRule="auto"/>
        <w:jc w:val="both"/>
        <w:rPr>
          <w:rFonts w:ascii="Times New Roman" w:eastAsia="Times New Roman" w:hAnsi="Times New Roman" w:cs="Times New Roman"/>
          <w:color w:val="000000"/>
          <w:sz w:val="28"/>
          <w:szCs w:val="28"/>
        </w:rPr>
      </w:pPr>
    </w:p>
    <w:p w:rsidR="00DA602D" w:rsidRDefault="00DA602D" w:rsidP="00571145">
      <w:pPr>
        <w:shd w:val="clear" w:color="auto" w:fill="FFFFFF"/>
        <w:spacing w:after="0" w:line="240" w:lineRule="auto"/>
        <w:jc w:val="both"/>
        <w:rPr>
          <w:rFonts w:ascii="Times New Roman" w:eastAsia="Times New Roman" w:hAnsi="Times New Roman" w:cs="Times New Roman"/>
          <w:color w:val="000000"/>
          <w:sz w:val="28"/>
          <w:szCs w:val="28"/>
        </w:rPr>
      </w:pPr>
      <w:r w:rsidRPr="00E44B7F">
        <w:rPr>
          <w:rFonts w:ascii="Times New Roman" w:eastAsia="Times New Roman" w:hAnsi="Times New Roman" w:cs="Times New Roman"/>
          <w:color w:val="000000"/>
          <w:sz w:val="28"/>
          <w:szCs w:val="28"/>
        </w:rPr>
        <w:t xml:space="preserve">Чем же полезны танцы? Прежде </w:t>
      </w:r>
      <w:proofErr w:type="gramStart"/>
      <w:r w:rsidRPr="00E44B7F">
        <w:rPr>
          <w:rFonts w:ascii="Times New Roman" w:eastAsia="Times New Roman" w:hAnsi="Times New Roman" w:cs="Times New Roman"/>
          <w:color w:val="000000"/>
          <w:sz w:val="28"/>
          <w:szCs w:val="28"/>
        </w:rPr>
        <w:t>всего</w:t>
      </w:r>
      <w:proofErr w:type="gramEnd"/>
      <w:r w:rsidRPr="00E44B7F">
        <w:rPr>
          <w:rFonts w:ascii="Times New Roman" w:eastAsia="Times New Roman" w:hAnsi="Times New Roman" w:cs="Times New Roman"/>
          <w:color w:val="000000"/>
          <w:sz w:val="28"/>
          <w:szCs w:val="28"/>
        </w:rPr>
        <w:t xml:space="preserve"> тем, что совершенно безвредны  для здоровья!</w:t>
      </w:r>
    </w:p>
    <w:p w:rsidR="00E44B7F" w:rsidRPr="00E44B7F" w:rsidRDefault="00E44B7F" w:rsidP="00571145">
      <w:pPr>
        <w:shd w:val="clear" w:color="auto" w:fill="FFFFFF"/>
        <w:spacing w:after="0" w:line="240" w:lineRule="auto"/>
        <w:jc w:val="both"/>
        <w:rPr>
          <w:rFonts w:ascii="Times New Roman" w:eastAsia="Times New Roman" w:hAnsi="Times New Roman" w:cs="Times New Roman"/>
          <w:color w:val="000000"/>
          <w:sz w:val="28"/>
          <w:szCs w:val="28"/>
        </w:rPr>
      </w:pPr>
    </w:p>
    <w:p w:rsidR="00DA602D" w:rsidRPr="00DA602D" w:rsidRDefault="00DA602D" w:rsidP="00571145">
      <w:pPr>
        <w:shd w:val="clear" w:color="auto" w:fill="FFFFFF"/>
        <w:spacing w:after="0" w:line="240" w:lineRule="auto"/>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1.</w:t>
      </w:r>
      <w:r w:rsidRPr="00DA602D">
        <w:rPr>
          <w:rFonts w:ascii="Times New Roman" w:eastAsia="Times New Roman" w:hAnsi="Times New Roman" w:cs="Times New Roman"/>
          <w:iCs/>
          <w:color w:val="000000"/>
          <w:sz w:val="28"/>
          <w:szCs w:val="28"/>
        </w:rPr>
        <w:t>Начинать заниматься танцами можно практически с любого</w:t>
      </w:r>
    </w:p>
    <w:p w:rsidR="00DA602D" w:rsidRPr="00DA602D" w:rsidRDefault="00DA602D" w:rsidP="00571145">
      <w:pPr>
        <w:shd w:val="clear" w:color="auto" w:fill="FFFFFF"/>
        <w:spacing w:after="0" w:line="240" w:lineRule="auto"/>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iCs/>
          <w:color w:val="000000"/>
          <w:sz w:val="28"/>
          <w:szCs w:val="28"/>
        </w:rPr>
        <w:t>возраста и в любом возрасте: от самого юного до самого уважаемого.</w:t>
      </w:r>
    </w:p>
    <w:p w:rsidR="00DA602D" w:rsidRPr="00DA602D" w:rsidRDefault="00DA602D" w:rsidP="00571145">
      <w:pPr>
        <w:shd w:val="clear" w:color="auto" w:fill="FFFFFF"/>
        <w:spacing w:after="0" w:line="240" w:lineRule="auto"/>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2.</w:t>
      </w:r>
      <w:r w:rsidRPr="00DA602D">
        <w:rPr>
          <w:rFonts w:ascii="Times New Roman" w:eastAsia="Times New Roman" w:hAnsi="Times New Roman" w:cs="Times New Roman"/>
          <w:iCs/>
          <w:color w:val="000000"/>
          <w:sz w:val="28"/>
          <w:szCs w:val="28"/>
        </w:rPr>
        <w:t>Танцы прекрасно развивают координацию движений.</w:t>
      </w:r>
    </w:p>
    <w:p w:rsidR="00DA602D" w:rsidRPr="00DA602D" w:rsidRDefault="00DA602D" w:rsidP="00571145">
      <w:pPr>
        <w:shd w:val="clear" w:color="auto" w:fill="FFFFFF"/>
        <w:spacing w:after="0" w:line="240" w:lineRule="auto"/>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3.</w:t>
      </w:r>
      <w:r w:rsidRPr="00DA602D">
        <w:rPr>
          <w:rFonts w:ascii="Times New Roman" w:eastAsia="Times New Roman" w:hAnsi="Times New Roman" w:cs="Times New Roman"/>
          <w:iCs/>
          <w:color w:val="000000"/>
          <w:sz w:val="28"/>
          <w:szCs w:val="28"/>
        </w:rPr>
        <w:t>Танцы способствуют развитию хорошей осанки и красивой</w:t>
      </w:r>
    </w:p>
    <w:p w:rsidR="00DA602D" w:rsidRPr="00DA602D" w:rsidRDefault="00DA602D" w:rsidP="00571145">
      <w:pPr>
        <w:shd w:val="clear" w:color="auto" w:fill="FFFFFF"/>
        <w:spacing w:after="0" w:line="240" w:lineRule="auto"/>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iCs/>
          <w:color w:val="000000"/>
          <w:sz w:val="28"/>
          <w:szCs w:val="28"/>
        </w:rPr>
        <w:t>походки.</w:t>
      </w:r>
    </w:p>
    <w:p w:rsidR="00DA602D" w:rsidRPr="00DA602D" w:rsidRDefault="00DA602D" w:rsidP="00571145">
      <w:pPr>
        <w:shd w:val="clear" w:color="auto" w:fill="FFFFFF"/>
        <w:spacing w:after="0" w:line="240" w:lineRule="auto"/>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4.</w:t>
      </w:r>
      <w:r w:rsidRPr="00DA602D">
        <w:rPr>
          <w:rFonts w:ascii="Times New Roman" w:eastAsia="Times New Roman" w:hAnsi="Times New Roman" w:cs="Times New Roman"/>
          <w:iCs/>
          <w:color w:val="000000"/>
          <w:sz w:val="28"/>
          <w:szCs w:val="28"/>
        </w:rPr>
        <w:t>Танцы развивают дыхательную систему организма человека.</w:t>
      </w:r>
    </w:p>
    <w:p w:rsidR="00DA602D" w:rsidRPr="00DA602D" w:rsidRDefault="00DA602D" w:rsidP="00571145">
      <w:pPr>
        <w:shd w:val="clear" w:color="auto" w:fill="FFFFFF"/>
        <w:spacing w:after="0" w:line="240" w:lineRule="auto"/>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5.</w:t>
      </w:r>
      <w:r w:rsidRPr="00DA602D">
        <w:rPr>
          <w:rFonts w:ascii="Times New Roman" w:eastAsia="Times New Roman" w:hAnsi="Times New Roman" w:cs="Times New Roman"/>
          <w:iCs/>
          <w:color w:val="000000"/>
          <w:sz w:val="28"/>
          <w:szCs w:val="28"/>
        </w:rPr>
        <w:t xml:space="preserve">Занятия танцами реально помогают избавиться от </w:t>
      </w:r>
      <w:proofErr w:type="gramStart"/>
      <w:r w:rsidRPr="00DA602D">
        <w:rPr>
          <w:rFonts w:ascii="Times New Roman" w:eastAsia="Times New Roman" w:hAnsi="Times New Roman" w:cs="Times New Roman"/>
          <w:iCs/>
          <w:color w:val="000000"/>
          <w:sz w:val="28"/>
          <w:szCs w:val="28"/>
        </w:rPr>
        <w:t>регулярных</w:t>
      </w:r>
      <w:proofErr w:type="gramEnd"/>
    </w:p>
    <w:p w:rsidR="00DA602D" w:rsidRPr="00DA602D" w:rsidRDefault="00DA602D" w:rsidP="00571145">
      <w:pPr>
        <w:shd w:val="clear" w:color="auto" w:fill="FFFFFF"/>
        <w:spacing w:after="0" w:line="240" w:lineRule="auto"/>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iCs/>
          <w:color w:val="000000"/>
          <w:sz w:val="28"/>
          <w:szCs w:val="28"/>
        </w:rPr>
        <w:t>простудных заболеваний, бронхитов и даже облегчают течение болезни</w:t>
      </w:r>
    </w:p>
    <w:p w:rsidR="00DA602D" w:rsidRPr="00DA602D" w:rsidRDefault="00DA602D" w:rsidP="00571145">
      <w:pPr>
        <w:shd w:val="clear" w:color="auto" w:fill="FFFFFF"/>
        <w:spacing w:after="0" w:line="240" w:lineRule="auto"/>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iCs/>
          <w:color w:val="000000"/>
          <w:sz w:val="28"/>
          <w:szCs w:val="28"/>
        </w:rPr>
        <w:t>у людей, страдающих астматическими приступами.</w:t>
      </w:r>
    </w:p>
    <w:p w:rsidR="00DA602D" w:rsidRPr="00DA602D" w:rsidRDefault="00DA602D" w:rsidP="00571145">
      <w:pPr>
        <w:shd w:val="clear" w:color="auto" w:fill="FFFFFF"/>
        <w:spacing w:after="0" w:line="240" w:lineRule="auto"/>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iCs/>
          <w:color w:val="000000"/>
          <w:sz w:val="28"/>
          <w:szCs w:val="28"/>
        </w:rPr>
        <w:t xml:space="preserve">6. Танцы - лучшее лекарство от депрессии и застенчивости, а также </w:t>
      </w:r>
      <w:proofErr w:type="gramStart"/>
      <w:r w:rsidRPr="00DA602D">
        <w:rPr>
          <w:rFonts w:ascii="Times New Roman" w:eastAsia="Times New Roman" w:hAnsi="Times New Roman" w:cs="Times New Roman"/>
          <w:iCs/>
          <w:color w:val="000000"/>
          <w:sz w:val="28"/>
          <w:szCs w:val="28"/>
        </w:rPr>
        <w:t>от</w:t>
      </w:r>
      <w:proofErr w:type="gramEnd"/>
    </w:p>
    <w:p w:rsidR="00DA602D" w:rsidRPr="00DA602D" w:rsidRDefault="00DA602D" w:rsidP="00571145">
      <w:pPr>
        <w:shd w:val="clear" w:color="auto" w:fill="FFFFFF"/>
        <w:spacing w:after="0" w:line="240" w:lineRule="auto"/>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iCs/>
          <w:color w:val="000000"/>
          <w:sz w:val="28"/>
          <w:szCs w:val="28"/>
        </w:rPr>
        <w:t>многих других комплексов.</w:t>
      </w:r>
    </w:p>
    <w:p w:rsidR="00DA602D" w:rsidRPr="00DA602D" w:rsidRDefault="00DA602D" w:rsidP="00571145">
      <w:pPr>
        <w:shd w:val="clear" w:color="auto" w:fill="FFFFFF"/>
        <w:spacing w:after="0" w:line="240" w:lineRule="auto"/>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7.</w:t>
      </w:r>
      <w:r w:rsidRPr="00DA602D">
        <w:rPr>
          <w:rFonts w:ascii="Times New Roman" w:eastAsia="Times New Roman" w:hAnsi="Times New Roman" w:cs="Times New Roman"/>
          <w:iCs/>
          <w:color w:val="000000"/>
          <w:sz w:val="28"/>
          <w:szCs w:val="28"/>
        </w:rPr>
        <w:t>Доподлинно известно, что танцы продлевают жизнь, способствуют</w:t>
      </w:r>
    </w:p>
    <w:p w:rsidR="00DA602D" w:rsidRPr="00DA602D" w:rsidRDefault="00DA602D" w:rsidP="00571145">
      <w:pPr>
        <w:shd w:val="clear" w:color="auto" w:fill="FFFFFF"/>
        <w:spacing w:after="0" w:line="240" w:lineRule="auto"/>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iCs/>
          <w:color w:val="000000"/>
          <w:sz w:val="28"/>
          <w:szCs w:val="28"/>
        </w:rPr>
        <w:t>поддержанию общего тонуса и позволяют сохранить человеку</w:t>
      </w:r>
    </w:p>
    <w:p w:rsidR="00DA602D" w:rsidRPr="00DA602D" w:rsidRDefault="00DA602D" w:rsidP="00571145">
      <w:pPr>
        <w:shd w:val="clear" w:color="auto" w:fill="FFFFFF"/>
        <w:spacing w:after="0" w:line="240" w:lineRule="auto"/>
        <w:jc w:val="both"/>
        <w:rPr>
          <w:rFonts w:ascii="Times New Roman" w:eastAsia="Times New Roman" w:hAnsi="Times New Roman" w:cs="Times New Roman"/>
          <w:iCs/>
          <w:color w:val="000000"/>
          <w:sz w:val="28"/>
          <w:szCs w:val="28"/>
        </w:rPr>
      </w:pPr>
      <w:r w:rsidRPr="00DA602D">
        <w:rPr>
          <w:rFonts w:ascii="Times New Roman" w:eastAsia="Times New Roman" w:hAnsi="Times New Roman" w:cs="Times New Roman"/>
          <w:iCs/>
          <w:color w:val="000000"/>
          <w:sz w:val="28"/>
          <w:szCs w:val="28"/>
        </w:rPr>
        <w:t>работоспособность и жизнерадостность до последних дней жизни.</w:t>
      </w:r>
    </w:p>
    <w:p w:rsidR="00DA602D" w:rsidRPr="00DA602D" w:rsidRDefault="00DA602D" w:rsidP="00571145">
      <w:pPr>
        <w:shd w:val="clear" w:color="auto" w:fill="FFFFFF"/>
        <w:spacing w:after="0" w:line="240" w:lineRule="auto"/>
        <w:jc w:val="both"/>
        <w:rPr>
          <w:rFonts w:ascii="Times New Roman" w:eastAsia="Times New Roman" w:hAnsi="Times New Roman" w:cs="Times New Roman"/>
          <w:color w:val="000000"/>
          <w:sz w:val="28"/>
          <w:szCs w:val="28"/>
        </w:rPr>
      </w:pPr>
    </w:p>
    <w:p w:rsidR="00DA602D" w:rsidRPr="00DA602D" w:rsidRDefault="00DA602D" w:rsidP="00571145">
      <w:pPr>
        <w:shd w:val="clear" w:color="auto" w:fill="FFFFFF"/>
        <w:spacing w:after="0" w:line="240" w:lineRule="auto"/>
        <w:jc w:val="both"/>
        <w:rPr>
          <w:rFonts w:ascii="Times New Roman" w:eastAsia="Times New Roman" w:hAnsi="Times New Roman" w:cs="Times New Roman"/>
          <w:color w:val="000000"/>
          <w:sz w:val="28"/>
          <w:szCs w:val="28"/>
        </w:rPr>
      </w:pPr>
    </w:p>
    <w:p w:rsidR="00DA602D" w:rsidRPr="00DA602D" w:rsidRDefault="00DA602D" w:rsidP="00571145">
      <w:pPr>
        <w:shd w:val="clear" w:color="auto" w:fill="FFFFFF"/>
        <w:spacing w:after="0" w:line="240" w:lineRule="auto"/>
        <w:jc w:val="both"/>
        <w:rPr>
          <w:rFonts w:ascii="Times New Roman" w:eastAsia="Times New Roman" w:hAnsi="Times New Roman" w:cs="Times New Roman"/>
          <w:color w:val="000000"/>
          <w:sz w:val="28"/>
          <w:szCs w:val="28"/>
        </w:rPr>
      </w:pPr>
    </w:p>
    <w:p w:rsidR="00847C9B" w:rsidRPr="00DA602D" w:rsidRDefault="00847C9B" w:rsidP="00571145">
      <w:pPr>
        <w:shd w:val="clear" w:color="auto" w:fill="FFFFFF"/>
        <w:spacing w:after="0" w:line="240" w:lineRule="auto"/>
        <w:jc w:val="both"/>
        <w:rPr>
          <w:rFonts w:ascii="Times New Roman" w:eastAsia="Times New Roman" w:hAnsi="Times New Roman" w:cs="Times New Roman"/>
          <w:color w:val="000000"/>
          <w:sz w:val="28"/>
          <w:szCs w:val="28"/>
        </w:rPr>
      </w:pPr>
    </w:p>
    <w:p w:rsidR="003A2E97" w:rsidRPr="00DA602D" w:rsidRDefault="00322A5C" w:rsidP="00571145">
      <w:pPr>
        <w:pStyle w:val="c1"/>
        <w:shd w:val="clear" w:color="auto" w:fill="FFFFFF"/>
        <w:spacing w:before="0" w:beforeAutospacing="0" w:after="0" w:afterAutospacing="0"/>
        <w:jc w:val="both"/>
        <w:rPr>
          <w:rStyle w:val="c5"/>
          <w:color w:val="000000"/>
          <w:sz w:val="28"/>
          <w:szCs w:val="28"/>
        </w:rPr>
      </w:pPr>
      <w:r w:rsidRPr="00DA602D">
        <w:rPr>
          <w:rStyle w:val="c5"/>
          <w:color w:val="000000"/>
          <w:sz w:val="28"/>
          <w:szCs w:val="28"/>
        </w:rPr>
        <w:t xml:space="preserve">В. А Сухомлинский писал: </w:t>
      </w:r>
      <w:r w:rsidR="003A2E97" w:rsidRPr="00DA602D">
        <w:rPr>
          <w:rStyle w:val="c5"/>
          <w:color w:val="000000"/>
          <w:sz w:val="28"/>
          <w:szCs w:val="28"/>
        </w:rPr>
        <w:t xml:space="preserve">«Забота о здоровье – это важнейший труд педагога. От здоровья и жизнедеятельности детей зависит их духовная жизнь, умственное развитие, прочность знаний, вера в свои силы». </w:t>
      </w:r>
    </w:p>
    <w:p w:rsidR="003A2E97" w:rsidRPr="00DA602D" w:rsidRDefault="003A2E97" w:rsidP="00571145">
      <w:pPr>
        <w:pStyle w:val="c1"/>
        <w:shd w:val="clear" w:color="auto" w:fill="FFFFFF"/>
        <w:spacing w:before="0" w:beforeAutospacing="0" w:after="0" w:afterAutospacing="0"/>
        <w:jc w:val="both"/>
        <w:rPr>
          <w:rStyle w:val="c2"/>
          <w:color w:val="000000"/>
          <w:sz w:val="28"/>
          <w:szCs w:val="28"/>
        </w:rPr>
      </w:pPr>
      <w:r w:rsidRPr="00DA602D">
        <w:rPr>
          <w:rStyle w:val="c2"/>
          <w:color w:val="000000"/>
          <w:sz w:val="28"/>
          <w:szCs w:val="28"/>
        </w:rPr>
        <w:t>.</w:t>
      </w:r>
    </w:p>
    <w:p w:rsidR="004827E6" w:rsidRPr="00DA602D" w:rsidRDefault="004827E6" w:rsidP="00571145">
      <w:pPr>
        <w:pStyle w:val="c1"/>
        <w:shd w:val="clear" w:color="auto" w:fill="FFFFFF"/>
        <w:spacing w:before="0" w:beforeAutospacing="0" w:after="0" w:afterAutospacing="0"/>
        <w:jc w:val="both"/>
        <w:rPr>
          <w:color w:val="000000"/>
          <w:sz w:val="28"/>
          <w:szCs w:val="28"/>
        </w:rPr>
      </w:pPr>
      <w:r w:rsidRPr="00DA602D">
        <w:rPr>
          <w:rStyle w:val="c2"/>
          <w:b/>
          <w:sz w:val="28"/>
          <w:szCs w:val="28"/>
        </w:rPr>
        <w:t xml:space="preserve">Актуальность </w:t>
      </w:r>
      <w:r w:rsidRPr="00DA602D">
        <w:rPr>
          <w:rStyle w:val="c2"/>
          <w:sz w:val="28"/>
          <w:szCs w:val="28"/>
        </w:rPr>
        <w:t>данной темы</w:t>
      </w:r>
      <w:r w:rsidR="00E86E6D" w:rsidRPr="00DA602D">
        <w:rPr>
          <w:rStyle w:val="c2"/>
          <w:sz w:val="28"/>
          <w:szCs w:val="28"/>
        </w:rPr>
        <w:t xml:space="preserve"> «</w:t>
      </w:r>
      <w:proofErr w:type="spellStart"/>
      <w:r w:rsidR="00E86E6D" w:rsidRPr="00DA602D">
        <w:rPr>
          <w:rStyle w:val="c2"/>
          <w:sz w:val="28"/>
          <w:szCs w:val="28"/>
        </w:rPr>
        <w:t>Здоровьесберегающие</w:t>
      </w:r>
      <w:proofErr w:type="spellEnd"/>
      <w:r w:rsidR="00E86E6D" w:rsidRPr="00DA602D">
        <w:rPr>
          <w:rStyle w:val="c2"/>
          <w:sz w:val="28"/>
          <w:szCs w:val="28"/>
        </w:rPr>
        <w:t xml:space="preserve"> технологии» </w:t>
      </w:r>
      <w:r w:rsidRPr="00DA602D">
        <w:rPr>
          <w:rStyle w:val="c2"/>
          <w:sz w:val="28"/>
          <w:szCs w:val="28"/>
        </w:rPr>
        <w:t xml:space="preserve"> связана с ухудшением состояния здоровья </w:t>
      </w:r>
      <w:proofErr w:type="spellStart"/>
      <w:r w:rsidRPr="00DA602D">
        <w:rPr>
          <w:rStyle w:val="c2"/>
          <w:sz w:val="28"/>
          <w:szCs w:val="28"/>
        </w:rPr>
        <w:t>подростающего</w:t>
      </w:r>
      <w:proofErr w:type="spellEnd"/>
      <w:r w:rsidRPr="00DA602D">
        <w:rPr>
          <w:rStyle w:val="c2"/>
          <w:sz w:val="28"/>
          <w:szCs w:val="28"/>
        </w:rPr>
        <w:t xml:space="preserve"> поколения за последние десятилетия.</w:t>
      </w:r>
    </w:p>
    <w:p w:rsidR="00342488" w:rsidRDefault="00342488" w:rsidP="00571145">
      <w:pPr>
        <w:pStyle w:val="c1"/>
        <w:shd w:val="clear" w:color="auto" w:fill="FFFFFF"/>
        <w:spacing w:before="0" w:beforeAutospacing="0" w:after="0" w:afterAutospacing="0"/>
        <w:jc w:val="both"/>
        <w:rPr>
          <w:rStyle w:val="c2"/>
          <w:color w:val="000000"/>
          <w:sz w:val="28"/>
          <w:szCs w:val="28"/>
        </w:rPr>
      </w:pPr>
      <w:r>
        <w:rPr>
          <w:rStyle w:val="c2"/>
          <w:color w:val="000000"/>
          <w:sz w:val="28"/>
          <w:szCs w:val="28"/>
        </w:rPr>
        <w:t xml:space="preserve">           </w:t>
      </w:r>
      <w:r w:rsidR="003A2E97" w:rsidRPr="00DA602D">
        <w:rPr>
          <w:rStyle w:val="c2"/>
          <w:color w:val="000000"/>
          <w:sz w:val="28"/>
          <w:szCs w:val="28"/>
        </w:rPr>
        <w:t xml:space="preserve">Состояние здоровье детей и подростков на сегодняшний день волнует многих специалистов, в том числе, и меня, как педагога дополнительного образования. </w:t>
      </w:r>
    </w:p>
    <w:p w:rsidR="00342488" w:rsidRDefault="00342488" w:rsidP="00571145">
      <w:pPr>
        <w:pStyle w:val="c1"/>
        <w:shd w:val="clear" w:color="auto" w:fill="FFFFFF"/>
        <w:spacing w:before="0" w:beforeAutospacing="0" w:after="0" w:afterAutospacing="0"/>
        <w:jc w:val="both"/>
        <w:rPr>
          <w:rStyle w:val="c2"/>
          <w:color w:val="000000"/>
          <w:sz w:val="28"/>
          <w:szCs w:val="28"/>
        </w:rPr>
      </w:pPr>
      <w:r>
        <w:rPr>
          <w:rStyle w:val="c2"/>
          <w:color w:val="000000"/>
          <w:sz w:val="28"/>
          <w:szCs w:val="28"/>
        </w:rPr>
        <w:t xml:space="preserve">           </w:t>
      </w:r>
      <w:r w:rsidR="003A2E97" w:rsidRPr="00DA602D">
        <w:rPr>
          <w:rStyle w:val="c2"/>
          <w:color w:val="000000"/>
          <w:sz w:val="28"/>
          <w:szCs w:val="28"/>
        </w:rPr>
        <w:t xml:space="preserve">Дети в современном мире подвержены не меньшим нагрузкам, чем взрослые: тяжёлые экологические условия жизни в мегаполисе, плотный учебный режим, длительное пребывание за компьютером и телевизором, неполноценное, несбалансированное питание. </w:t>
      </w:r>
    </w:p>
    <w:p w:rsidR="00342488" w:rsidRDefault="00342488" w:rsidP="00571145">
      <w:pPr>
        <w:pStyle w:val="c1"/>
        <w:shd w:val="clear" w:color="auto" w:fill="FFFFFF"/>
        <w:spacing w:before="0" w:beforeAutospacing="0" w:after="0" w:afterAutospacing="0"/>
        <w:jc w:val="both"/>
        <w:rPr>
          <w:rStyle w:val="c2"/>
          <w:color w:val="000000"/>
          <w:sz w:val="28"/>
          <w:szCs w:val="28"/>
        </w:rPr>
      </w:pPr>
      <w:r>
        <w:rPr>
          <w:rStyle w:val="c2"/>
          <w:color w:val="000000"/>
          <w:sz w:val="28"/>
          <w:szCs w:val="28"/>
        </w:rPr>
        <w:t xml:space="preserve">           </w:t>
      </w:r>
      <w:r w:rsidR="003A2E97" w:rsidRPr="00DA602D">
        <w:rPr>
          <w:rStyle w:val="c2"/>
          <w:color w:val="000000"/>
          <w:sz w:val="28"/>
          <w:szCs w:val="28"/>
        </w:rPr>
        <w:t xml:space="preserve">Малоподвижный образ жизни ведёт к нарушению опорно-двигательного аппарата, к психическим расстройствам, пагубно влияет на функциональное состояние и здоровье детей. </w:t>
      </w:r>
    </w:p>
    <w:p w:rsidR="003A2E97" w:rsidRPr="00DA602D" w:rsidRDefault="00342488" w:rsidP="00571145">
      <w:pPr>
        <w:pStyle w:val="c1"/>
        <w:shd w:val="clear" w:color="auto" w:fill="FFFFFF"/>
        <w:spacing w:before="0" w:beforeAutospacing="0" w:after="0" w:afterAutospacing="0"/>
        <w:jc w:val="both"/>
        <w:rPr>
          <w:color w:val="000000"/>
          <w:sz w:val="28"/>
          <w:szCs w:val="28"/>
        </w:rPr>
      </w:pPr>
      <w:r>
        <w:rPr>
          <w:rStyle w:val="c2"/>
          <w:color w:val="000000"/>
          <w:sz w:val="28"/>
          <w:szCs w:val="28"/>
        </w:rPr>
        <w:t xml:space="preserve">           </w:t>
      </w:r>
      <w:r w:rsidR="003A2E97" w:rsidRPr="00DA602D">
        <w:rPr>
          <w:rStyle w:val="c2"/>
          <w:color w:val="000000"/>
          <w:sz w:val="28"/>
          <w:szCs w:val="28"/>
        </w:rPr>
        <w:t>Все эти факторы, как правило, приводят не только к ослаблению детского организма, но и к серьёзным функциональным заболеваниям.</w:t>
      </w:r>
    </w:p>
    <w:p w:rsidR="00BE18EA" w:rsidRPr="00DA602D" w:rsidRDefault="00342488" w:rsidP="00571145">
      <w:pPr>
        <w:pStyle w:val="c1"/>
        <w:shd w:val="clear" w:color="auto" w:fill="FFFFFF"/>
        <w:spacing w:before="0" w:beforeAutospacing="0" w:after="0" w:afterAutospacing="0"/>
        <w:jc w:val="both"/>
        <w:rPr>
          <w:rStyle w:val="c2"/>
          <w:color w:val="000000"/>
          <w:sz w:val="28"/>
          <w:szCs w:val="28"/>
        </w:rPr>
      </w:pPr>
      <w:r>
        <w:rPr>
          <w:rStyle w:val="c2"/>
          <w:color w:val="000000"/>
          <w:sz w:val="28"/>
          <w:szCs w:val="28"/>
        </w:rPr>
        <w:t xml:space="preserve">           </w:t>
      </w:r>
      <w:r w:rsidR="003A2E97" w:rsidRPr="00DA602D">
        <w:rPr>
          <w:rStyle w:val="c2"/>
          <w:color w:val="000000"/>
          <w:sz w:val="28"/>
          <w:szCs w:val="28"/>
        </w:rPr>
        <w:t>И нас преподавателей естественно, не может не волновать состояние здоровья воспитанников. Ведь здоровье складывается из   физического, психического, социального, нравственного и  духовного  состояния человека.  </w:t>
      </w:r>
    </w:p>
    <w:p w:rsidR="00BE18EA" w:rsidRPr="00DA602D" w:rsidRDefault="00342488" w:rsidP="00571145">
      <w:pPr>
        <w:pStyle w:val="c1"/>
        <w:shd w:val="clear" w:color="auto" w:fill="FFFFFF"/>
        <w:spacing w:before="0" w:beforeAutospacing="0" w:after="0" w:afterAutospacing="0"/>
        <w:jc w:val="both"/>
        <w:rPr>
          <w:rStyle w:val="c2"/>
          <w:color w:val="000000"/>
          <w:sz w:val="28"/>
          <w:szCs w:val="28"/>
        </w:rPr>
      </w:pPr>
      <w:r>
        <w:rPr>
          <w:rStyle w:val="c2"/>
          <w:color w:val="000000"/>
          <w:sz w:val="28"/>
          <w:szCs w:val="28"/>
        </w:rPr>
        <w:t xml:space="preserve">           </w:t>
      </w:r>
      <w:r w:rsidR="003A2E97" w:rsidRPr="00DA602D">
        <w:rPr>
          <w:rStyle w:val="c2"/>
          <w:color w:val="000000"/>
          <w:sz w:val="28"/>
          <w:szCs w:val="28"/>
        </w:rPr>
        <w:t xml:space="preserve">Хореография – искусство, любимое детьми, обладающее огромными возможностями для полноценного эстетического совершенствования ребенка, для его гармоничного духовного и физического развития. Занятие танцем формирует правильную осанку, тренирует мышечную силу, дает организму физическую нагрузку, равную сочетанию нескольких видов спорта. </w:t>
      </w:r>
    </w:p>
    <w:p w:rsidR="003A2E97" w:rsidRPr="00DA602D" w:rsidRDefault="00342488" w:rsidP="00571145">
      <w:pPr>
        <w:pStyle w:val="c1"/>
        <w:shd w:val="clear" w:color="auto" w:fill="FFFFFF"/>
        <w:spacing w:before="0" w:beforeAutospacing="0" w:after="0" w:afterAutospacing="0"/>
        <w:jc w:val="both"/>
        <w:rPr>
          <w:color w:val="000000"/>
          <w:sz w:val="28"/>
          <w:szCs w:val="28"/>
        </w:rPr>
      </w:pPr>
      <w:r>
        <w:rPr>
          <w:rStyle w:val="c2"/>
          <w:color w:val="000000"/>
          <w:sz w:val="28"/>
          <w:szCs w:val="28"/>
        </w:rPr>
        <w:t xml:space="preserve">           </w:t>
      </w:r>
      <w:r w:rsidR="003A2E97" w:rsidRPr="00DA602D">
        <w:rPr>
          <w:rStyle w:val="c2"/>
          <w:color w:val="000000"/>
          <w:sz w:val="28"/>
          <w:szCs w:val="28"/>
        </w:rPr>
        <w:t>Я считаю, что именно хореография предоставляет огромные возможности для решения проблем, связанных со здоровьем детей.</w:t>
      </w:r>
      <w:r w:rsidR="00292F4E" w:rsidRPr="00DA602D">
        <w:rPr>
          <w:rStyle w:val="c2"/>
          <w:color w:val="000000"/>
          <w:sz w:val="28"/>
          <w:szCs w:val="28"/>
        </w:rPr>
        <w:t xml:space="preserve"> Поэтому на своих занятиях уделяю </w:t>
      </w:r>
      <w:r w:rsidR="003A2E97" w:rsidRPr="00DA602D">
        <w:rPr>
          <w:rStyle w:val="c2"/>
          <w:color w:val="000000"/>
          <w:sz w:val="28"/>
          <w:szCs w:val="28"/>
        </w:rPr>
        <w:t xml:space="preserve"> большое внимание работе по сохранению и укреплению здоровья детей. </w:t>
      </w:r>
    </w:p>
    <w:p w:rsidR="00E3202D" w:rsidRPr="00DA602D" w:rsidRDefault="00E3202D" w:rsidP="00571145">
      <w:pPr>
        <w:shd w:val="clear" w:color="auto" w:fill="FFFFFF"/>
        <w:spacing w:after="0" w:line="240" w:lineRule="auto"/>
        <w:jc w:val="both"/>
        <w:rPr>
          <w:rFonts w:ascii="Times New Roman" w:eastAsia="Times New Roman" w:hAnsi="Times New Roman" w:cs="Times New Roman"/>
          <w:color w:val="000000"/>
          <w:sz w:val="28"/>
          <w:szCs w:val="28"/>
        </w:rPr>
      </w:pPr>
    </w:p>
    <w:p w:rsidR="00E3202D" w:rsidRPr="00DA602D" w:rsidRDefault="00E3202D" w:rsidP="00571145">
      <w:pPr>
        <w:shd w:val="clear" w:color="auto" w:fill="FFFFFF"/>
        <w:spacing w:after="0" w:line="240" w:lineRule="auto"/>
        <w:jc w:val="both"/>
        <w:rPr>
          <w:rFonts w:ascii="Times New Roman" w:eastAsia="Times New Roman" w:hAnsi="Times New Roman" w:cs="Times New Roman"/>
          <w:b/>
          <w:color w:val="000000"/>
          <w:sz w:val="28"/>
          <w:szCs w:val="28"/>
        </w:rPr>
      </w:pPr>
      <w:r w:rsidRPr="00DA602D">
        <w:rPr>
          <w:rFonts w:ascii="Times New Roman" w:eastAsia="Times New Roman" w:hAnsi="Times New Roman" w:cs="Times New Roman"/>
          <w:b/>
          <w:color w:val="000000"/>
          <w:sz w:val="28"/>
          <w:szCs w:val="28"/>
        </w:rPr>
        <w:t xml:space="preserve">Занятия хореографией оказывают положительное влияние </w:t>
      </w:r>
      <w:proofErr w:type="gramStart"/>
      <w:r w:rsidRPr="00DA602D">
        <w:rPr>
          <w:rFonts w:ascii="Times New Roman" w:eastAsia="Times New Roman" w:hAnsi="Times New Roman" w:cs="Times New Roman"/>
          <w:b/>
          <w:color w:val="000000"/>
          <w:sz w:val="28"/>
          <w:szCs w:val="28"/>
        </w:rPr>
        <w:t>на</w:t>
      </w:r>
      <w:proofErr w:type="gramEnd"/>
    </w:p>
    <w:p w:rsidR="00E3202D" w:rsidRPr="00DA602D" w:rsidRDefault="00E3202D" w:rsidP="00571145">
      <w:pPr>
        <w:shd w:val="clear" w:color="auto" w:fill="FFFFFF"/>
        <w:spacing w:after="0" w:line="240" w:lineRule="auto"/>
        <w:jc w:val="both"/>
        <w:rPr>
          <w:rFonts w:ascii="Times New Roman" w:eastAsia="Times New Roman" w:hAnsi="Times New Roman" w:cs="Times New Roman"/>
          <w:b/>
          <w:color w:val="000000"/>
          <w:sz w:val="28"/>
          <w:szCs w:val="28"/>
        </w:rPr>
      </w:pPr>
      <w:r w:rsidRPr="00DA602D">
        <w:rPr>
          <w:rFonts w:ascii="Times New Roman" w:eastAsia="Times New Roman" w:hAnsi="Times New Roman" w:cs="Times New Roman"/>
          <w:b/>
          <w:color w:val="000000"/>
          <w:sz w:val="28"/>
          <w:szCs w:val="28"/>
        </w:rPr>
        <w:t>организм детей</w:t>
      </w:r>
      <w:r w:rsidR="00BE18EA" w:rsidRPr="00DA602D">
        <w:rPr>
          <w:rFonts w:ascii="Times New Roman" w:eastAsia="Times New Roman" w:hAnsi="Times New Roman" w:cs="Times New Roman"/>
          <w:b/>
          <w:color w:val="000000"/>
          <w:sz w:val="28"/>
          <w:szCs w:val="28"/>
        </w:rPr>
        <w:t>, за счет того</w:t>
      </w:r>
      <w:proofErr w:type="gramStart"/>
      <w:r w:rsidR="00BE18EA" w:rsidRPr="00DA602D">
        <w:rPr>
          <w:rFonts w:ascii="Times New Roman" w:eastAsia="Times New Roman" w:hAnsi="Times New Roman" w:cs="Times New Roman"/>
          <w:b/>
          <w:color w:val="000000"/>
          <w:sz w:val="28"/>
          <w:szCs w:val="28"/>
        </w:rPr>
        <w:t xml:space="preserve"> ,</w:t>
      </w:r>
      <w:proofErr w:type="gramEnd"/>
      <w:r w:rsidR="00BE18EA" w:rsidRPr="00DA602D">
        <w:rPr>
          <w:rFonts w:ascii="Times New Roman" w:eastAsia="Times New Roman" w:hAnsi="Times New Roman" w:cs="Times New Roman"/>
          <w:b/>
          <w:color w:val="000000"/>
          <w:sz w:val="28"/>
          <w:szCs w:val="28"/>
        </w:rPr>
        <w:t xml:space="preserve"> что происходит</w:t>
      </w:r>
    </w:p>
    <w:p w:rsidR="00E3202D" w:rsidRPr="00DA602D" w:rsidRDefault="00E3202D" w:rsidP="00571145">
      <w:pPr>
        <w:shd w:val="clear" w:color="auto" w:fill="FFFFFF"/>
        <w:spacing w:after="0" w:line="240" w:lineRule="auto"/>
        <w:jc w:val="both"/>
        <w:rPr>
          <w:rFonts w:ascii="Times New Roman" w:eastAsia="Times New Roman" w:hAnsi="Times New Roman" w:cs="Times New Roman"/>
          <w:color w:val="000000"/>
          <w:sz w:val="28"/>
          <w:szCs w:val="28"/>
        </w:rPr>
      </w:pPr>
    </w:p>
    <w:p w:rsidR="00BE18EA" w:rsidRPr="00DA602D" w:rsidRDefault="00E3202D" w:rsidP="00571145">
      <w:pPr>
        <w:shd w:val="clear" w:color="auto" w:fill="FFFFFF"/>
        <w:spacing w:after="0" w:line="240" w:lineRule="auto"/>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Профилактика заболеваний сердечно - сосудистой системы;</w:t>
      </w:r>
      <w:r w:rsidR="00AB50D9" w:rsidRPr="00DA602D">
        <w:rPr>
          <w:rFonts w:ascii="Times New Roman" w:eastAsia="Times New Roman" w:hAnsi="Times New Roman" w:cs="Times New Roman"/>
          <w:color w:val="000000"/>
          <w:sz w:val="28"/>
          <w:szCs w:val="28"/>
        </w:rPr>
        <w:t xml:space="preserve"> </w:t>
      </w:r>
      <w:r w:rsidRPr="00DA602D">
        <w:rPr>
          <w:rFonts w:ascii="Times New Roman" w:eastAsia="Times New Roman" w:hAnsi="Times New Roman" w:cs="Times New Roman"/>
          <w:color w:val="000000"/>
          <w:sz w:val="28"/>
          <w:szCs w:val="28"/>
        </w:rPr>
        <w:t>улучшение осанки, силы, гибкости, выносливости; приобретение жизненно-необходимых двигательных умений и навыков; улучшение телосложения;</w:t>
      </w:r>
      <w:r w:rsidR="00AB50D9" w:rsidRPr="00DA602D">
        <w:rPr>
          <w:rFonts w:ascii="Times New Roman" w:eastAsia="Times New Roman" w:hAnsi="Times New Roman" w:cs="Times New Roman"/>
          <w:color w:val="000000"/>
          <w:sz w:val="28"/>
          <w:szCs w:val="28"/>
        </w:rPr>
        <w:t xml:space="preserve"> </w:t>
      </w:r>
      <w:r w:rsidRPr="00DA602D">
        <w:rPr>
          <w:rFonts w:ascii="Times New Roman" w:eastAsia="Times New Roman" w:hAnsi="Times New Roman" w:cs="Times New Roman"/>
          <w:color w:val="000000"/>
          <w:sz w:val="28"/>
          <w:szCs w:val="28"/>
        </w:rPr>
        <w:t>выработка привычки заниматься физическими упражнениями на всю жизнь;</w:t>
      </w:r>
      <w:r w:rsidR="00AB50D9" w:rsidRPr="00DA602D">
        <w:rPr>
          <w:rFonts w:ascii="Times New Roman" w:eastAsia="Times New Roman" w:hAnsi="Times New Roman" w:cs="Times New Roman"/>
          <w:color w:val="000000"/>
          <w:sz w:val="28"/>
          <w:szCs w:val="28"/>
        </w:rPr>
        <w:t xml:space="preserve"> </w:t>
      </w:r>
      <w:r w:rsidRPr="00DA602D">
        <w:rPr>
          <w:rFonts w:ascii="Times New Roman" w:eastAsia="Times New Roman" w:hAnsi="Times New Roman" w:cs="Times New Roman"/>
          <w:color w:val="000000"/>
          <w:sz w:val="28"/>
          <w:szCs w:val="28"/>
        </w:rPr>
        <w:t>развитие двигательной памяти.</w:t>
      </w:r>
      <w:r w:rsidR="00AB50D9" w:rsidRPr="00DA602D">
        <w:rPr>
          <w:rFonts w:ascii="Times New Roman" w:eastAsia="Times New Roman" w:hAnsi="Times New Roman" w:cs="Times New Roman"/>
          <w:color w:val="000000"/>
          <w:sz w:val="28"/>
          <w:szCs w:val="28"/>
        </w:rPr>
        <w:t xml:space="preserve"> </w:t>
      </w:r>
    </w:p>
    <w:p w:rsidR="00E3202D" w:rsidRPr="00DA602D" w:rsidRDefault="00E3202D" w:rsidP="00571145">
      <w:pPr>
        <w:shd w:val="clear" w:color="auto" w:fill="FFFFFF"/>
        <w:spacing w:after="0" w:line="240" w:lineRule="auto"/>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Детская хореография способствует развитию у детей музыкального</w:t>
      </w:r>
      <w:r w:rsidR="00AB50D9" w:rsidRPr="00DA602D">
        <w:rPr>
          <w:rFonts w:ascii="Times New Roman" w:eastAsia="Times New Roman" w:hAnsi="Times New Roman" w:cs="Times New Roman"/>
          <w:color w:val="000000"/>
          <w:sz w:val="28"/>
          <w:szCs w:val="28"/>
        </w:rPr>
        <w:t xml:space="preserve"> </w:t>
      </w:r>
      <w:r w:rsidRPr="00DA602D">
        <w:rPr>
          <w:rFonts w:ascii="Times New Roman" w:eastAsia="Times New Roman" w:hAnsi="Times New Roman" w:cs="Times New Roman"/>
          <w:color w:val="000000"/>
          <w:sz w:val="28"/>
          <w:szCs w:val="28"/>
        </w:rPr>
        <w:t>восприятия, эмоциональности и образности, совершенствованию</w:t>
      </w:r>
      <w:r w:rsidR="00AB50D9" w:rsidRPr="00DA602D">
        <w:rPr>
          <w:rFonts w:ascii="Times New Roman" w:eastAsia="Times New Roman" w:hAnsi="Times New Roman" w:cs="Times New Roman"/>
          <w:color w:val="000000"/>
          <w:sz w:val="28"/>
          <w:szCs w:val="28"/>
        </w:rPr>
        <w:t xml:space="preserve"> </w:t>
      </w:r>
      <w:r w:rsidRPr="00DA602D">
        <w:rPr>
          <w:rFonts w:ascii="Times New Roman" w:eastAsia="Times New Roman" w:hAnsi="Times New Roman" w:cs="Times New Roman"/>
          <w:color w:val="000000"/>
          <w:sz w:val="28"/>
          <w:szCs w:val="28"/>
        </w:rPr>
        <w:lastRenderedPageBreak/>
        <w:t>мелодического и гармонического слуха, музыкальной памяти, чувства ритма,</w:t>
      </w:r>
      <w:r w:rsidR="00AB50D9" w:rsidRPr="00DA602D">
        <w:rPr>
          <w:rFonts w:ascii="Times New Roman" w:eastAsia="Times New Roman" w:hAnsi="Times New Roman" w:cs="Times New Roman"/>
          <w:color w:val="000000"/>
          <w:sz w:val="28"/>
          <w:szCs w:val="28"/>
        </w:rPr>
        <w:t xml:space="preserve"> </w:t>
      </w:r>
      <w:r w:rsidRPr="00DA602D">
        <w:rPr>
          <w:rFonts w:ascii="Times New Roman" w:eastAsia="Times New Roman" w:hAnsi="Times New Roman" w:cs="Times New Roman"/>
          <w:color w:val="000000"/>
          <w:sz w:val="28"/>
          <w:szCs w:val="28"/>
        </w:rPr>
        <w:t>культуры движений, умению творчески воплощать музыкально-двигательный образ.</w:t>
      </w:r>
      <w:r w:rsidR="00AB50D9" w:rsidRPr="00DA602D">
        <w:rPr>
          <w:rFonts w:ascii="Times New Roman" w:eastAsia="Times New Roman" w:hAnsi="Times New Roman" w:cs="Times New Roman"/>
          <w:color w:val="000000"/>
          <w:sz w:val="28"/>
          <w:szCs w:val="28"/>
        </w:rPr>
        <w:t xml:space="preserve"> </w:t>
      </w:r>
      <w:r w:rsidRPr="00DA602D">
        <w:rPr>
          <w:rFonts w:ascii="Times New Roman" w:eastAsia="Times New Roman" w:hAnsi="Times New Roman" w:cs="Times New Roman"/>
          <w:color w:val="000000"/>
          <w:sz w:val="28"/>
          <w:szCs w:val="28"/>
        </w:rPr>
        <w:t>В хореографии сливаются воедино слуховое (ритмическое) и зрительное впечатления, естественными и выразительными движениями</w:t>
      </w:r>
      <w:r w:rsidR="0037578E" w:rsidRPr="00DA602D">
        <w:rPr>
          <w:rFonts w:ascii="Times New Roman" w:eastAsia="Times New Roman" w:hAnsi="Times New Roman" w:cs="Times New Roman"/>
          <w:color w:val="000000"/>
          <w:sz w:val="28"/>
          <w:szCs w:val="28"/>
        </w:rPr>
        <w:t xml:space="preserve"> </w:t>
      </w:r>
      <w:r w:rsidRPr="00DA602D">
        <w:rPr>
          <w:rFonts w:ascii="Times New Roman" w:eastAsia="Times New Roman" w:hAnsi="Times New Roman" w:cs="Times New Roman"/>
          <w:color w:val="000000"/>
          <w:sz w:val="28"/>
          <w:szCs w:val="28"/>
        </w:rPr>
        <w:t>передаётся эмоциональное состояние человека. Движения под музыку можно</w:t>
      </w:r>
      <w:r w:rsidR="0037578E" w:rsidRPr="00DA602D">
        <w:rPr>
          <w:rFonts w:ascii="Times New Roman" w:eastAsia="Times New Roman" w:hAnsi="Times New Roman" w:cs="Times New Roman"/>
          <w:color w:val="000000"/>
          <w:sz w:val="28"/>
          <w:szCs w:val="28"/>
        </w:rPr>
        <w:t xml:space="preserve"> </w:t>
      </w:r>
      <w:r w:rsidRPr="00DA602D">
        <w:rPr>
          <w:rFonts w:ascii="Times New Roman" w:eastAsia="Times New Roman" w:hAnsi="Times New Roman" w:cs="Times New Roman"/>
          <w:color w:val="000000"/>
          <w:sz w:val="28"/>
          <w:szCs w:val="28"/>
        </w:rPr>
        <w:t>рассматривать как важнейшее средство развития телесного опыта ребенка и,</w:t>
      </w:r>
      <w:r w:rsidR="00F45F19" w:rsidRPr="00DA602D">
        <w:rPr>
          <w:rFonts w:ascii="Times New Roman" w:eastAsia="Times New Roman" w:hAnsi="Times New Roman" w:cs="Times New Roman"/>
          <w:color w:val="000000"/>
          <w:sz w:val="28"/>
          <w:szCs w:val="28"/>
        </w:rPr>
        <w:t xml:space="preserve"> </w:t>
      </w:r>
      <w:r w:rsidRPr="00DA602D">
        <w:rPr>
          <w:rFonts w:ascii="Times New Roman" w:eastAsia="Times New Roman" w:hAnsi="Times New Roman" w:cs="Times New Roman"/>
          <w:color w:val="000000"/>
          <w:sz w:val="28"/>
          <w:szCs w:val="28"/>
        </w:rPr>
        <w:t xml:space="preserve">следовательно, развития его личности в целом. </w:t>
      </w:r>
    </w:p>
    <w:p w:rsidR="00DA602D" w:rsidRPr="00DA602D" w:rsidRDefault="00DA602D" w:rsidP="00571145">
      <w:pPr>
        <w:shd w:val="clear" w:color="auto" w:fill="FFFFFF"/>
        <w:spacing w:after="0" w:line="240" w:lineRule="auto"/>
        <w:jc w:val="both"/>
        <w:rPr>
          <w:rFonts w:ascii="Times New Roman" w:eastAsia="Times New Roman" w:hAnsi="Times New Roman" w:cs="Times New Roman"/>
          <w:color w:val="000000"/>
          <w:sz w:val="28"/>
          <w:szCs w:val="28"/>
        </w:rPr>
      </w:pPr>
    </w:p>
    <w:p w:rsidR="00CB23BD" w:rsidRPr="006E51A6" w:rsidRDefault="00E3202D" w:rsidP="006E51A6">
      <w:pPr>
        <w:shd w:val="clear" w:color="auto" w:fill="FFFFFF"/>
        <w:spacing w:after="0" w:line="240" w:lineRule="auto"/>
        <w:jc w:val="center"/>
        <w:rPr>
          <w:rFonts w:ascii="Times New Roman" w:eastAsia="Times New Roman" w:hAnsi="Times New Roman" w:cs="Times New Roman"/>
          <w:b/>
          <w:color w:val="000000"/>
          <w:sz w:val="28"/>
          <w:szCs w:val="28"/>
        </w:rPr>
      </w:pPr>
      <w:r w:rsidRPr="006E51A6">
        <w:rPr>
          <w:rFonts w:ascii="Times New Roman" w:eastAsia="Times New Roman" w:hAnsi="Times New Roman" w:cs="Times New Roman"/>
          <w:b/>
          <w:color w:val="000000"/>
          <w:sz w:val="28"/>
          <w:szCs w:val="28"/>
        </w:rPr>
        <w:t>Использование</w:t>
      </w:r>
      <w:r w:rsidR="0037578E" w:rsidRPr="006E51A6">
        <w:rPr>
          <w:rFonts w:ascii="Times New Roman" w:eastAsia="Times New Roman" w:hAnsi="Times New Roman" w:cs="Times New Roman"/>
          <w:b/>
          <w:color w:val="000000"/>
          <w:sz w:val="28"/>
          <w:szCs w:val="28"/>
        </w:rPr>
        <w:t xml:space="preserve"> </w:t>
      </w:r>
      <w:proofErr w:type="spellStart"/>
      <w:r w:rsidRPr="006E51A6">
        <w:rPr>
          <w:rFonts w:ascii="Times New Roman" w:eastAsia="Times New Roman" w:hAnsi="Times New Roman" w:cs="Times New Roman"/>
          <w:b/>
          <w:color w:val="000000"/>
          <w:sz w:val="28"/>
          <w:szCs w:val="28"/>
        </w:rPr>
        <w:t>здоровьесберегающих</w:t>
      </w:r>
      <w:proofErr w:type="spellEnd"/>
      <w:r w:rsidRPr="006E51A6">
        <w:rPr>
          <w:rFonts w:ascii="Times New Roman" w:eastAsia="Times New Roman" w:hAnsi="Times New Roman" w:cs="Times New Roman"/>
          <w:b/>
          <w:color w:val="000000"/>
          <w:sz w:val="28"/>
          <w:szCs w:val="28"/>
        </w:rPr>
        <w:t xml:space="preserve"> упражнений</w:t>
      </w:r>
    </w:p>
    <w:p w:rsidR="00E3202D" w:rsidRPr="006E51A6" w:rsidRDefault="00CB23BD" w:rsidP="006E51A6">
      <w:pPr>
        <w:shd w:val="clear" w:color="auto" w:fill="FFFFFF"/>
        <w:spacing w:after="0" w:line="240" w:lineRule="auto"/>
        <w:jc w:val="center"/>
        <w:rPr>
          <w:rFonts w:ascii="Times New Roman" w:eastAsia="Times New Roman" w:hAnsi="Times New Roman" w:cs="Times New Roman"/>
          <w:b/>
          <w:color w:val="000000"/>
          <w:sz w:val="28"/>
          <w:szCs w:val="28"/>
        </w:rPr>
      </w:pPr>
      <w:r w:rsidRPr="006E51A6">
        <w:rPr>
          <w:rFonts w:ascii="Times New Roman" w:eastAsia="Times New Roman" w:hAnsi="Times New Roman" w:cs="Times New Roman"/>
          <w:b/>
          <w:color w:val="000000"/>
          <w:sz w:val="28"/>
          <w:szCs w:val="28"/>
        </w:rPr>
        <w:t>н</w:t>
      </w:r>
      <w:r w:rsidR="00E3202D" w:rsidRPr="006E51A6">
        <w:rPr>
          <w:rFonts w:ascii="Times New Roman" w:eastAsia="Times New Roman" w:hAnsi="Times New Roman" w:cs="Times New Roman"/>
          <w:b/>
          <w:color w:val="000000"/>
          <w:sz w:val="28"/>
          <w:szCs w:val="28"/>
        </w:rPr>
        <w:t>а</w:t>
      </w:r>
      <w:r w:rsidRPr="006E51A6">
        <w:rPr>
          <w:rFonts w:ascii="Times New Roman" w:eastAsia="Times New Roman" w:hAnsi="Times New Roman" w:cs="Times New Roman"/>
          <w:b/>
          <w:color w:val="000000"/>
          <w:sz w:val="28"/>
          <w:szCs w:val="28"/>
        </w:rPr>
        <w:t xml:space="preserve"> уроках </w:t>
      </w:r>
      <w:r w:rsidR="00E3202D" w:rsidRPr="006E51A6">
        <w:rPr>
          <w:rFonts w:ascii="Times New Roman" w:eastAsia="Times New Roman" w:hAnsi="Times New Roman" w:cs="Times New Roman"/>
          <w:b/>
          <w:color w:val="000000"/>
          <w:sz w:val="28"/>
          <w:szCs w:val="28"/>
        </w:rPr>
        <w:t>хореографии</w:t>
      </w:r>
    </w:p>
    <w:p w:rsidR="00E3202D" w:rsidRPr="00DA602D" w:rsidRDefault="00E3202D" w:rsidP="00571145">
      <w:pPr>
        <w:shd w:val="clear" w:color="auto" w:fill="FFFFFF"/>
        <w:spacing w:after="0" w:line="240" w:lineRule="auto"/>
        <w:jc w:val="both"/>
        <w:rPr>
          <w:rFonts w:ascii="Times New Roman" w:eastAsia="Times New Roman" w:hAnsi="Times New Roman" w:cs="Times New Roman"/>
          <w:color w:val="000000"/>
          <w:sz w:val="28"/>
          <w:szCs w:val="28"/>
        </w:rPr>
      </w:pPr>
    </w:p>
    <w:p w:rsidR="006E51A6" w:rsidRDefault="006E51A6" w:rsidP="00571145">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E3202D" w:rsidRPr="00DA602D">
        <w:rPr>
          <w:rFonts w:ascii="Times New Roman" w:eastAsia="Times New Roman" w:hAnsi="Times New Roman" w:cs="Times New Roman"/>
          <w:color w:val="000000"/>
          <w:sz w:val="28"/>
          <w:szCs w:val="28"/>
        </w:rPr>
        <w:t xml:space="preserve">Обращу внимание именно </w:t>
      </w:r>
      <w:proofErr w:type="gramStart"/>
      <w:r w:rsidR="00E3202D" w:rsidRPr="00DA602D">
        <w:rPr>
          <w:rFonts w:ascii="Times New Roman" w:eastAsia="Times New Roman" w:hAnsi="Times New Roman" w:cs="Times New Roman"/>
          <w:color w:val="000000"/>
          <w:sz w:val="28"/>
          <w:szCs w:val="28"/>
        </w:rPr>
        <w:t>на те</w:t>
      </w:r>
      <w:proofErr w:type="gramEnd"/>
      <w:r w:rsidR="00E3202D" w:rsidRPr="00DA602D">
        <w:rPr>
          <w:rFonts w:ascii="Times New Roman" w:eastAsia="Times New Roman" w:hAnsi="Times New Roman" w:cs="Times New Roman"/>
          <w:color w:val="000000"/>
          <w:sz w:val="28"/>
          <w:szCs w:val="28"/>
        </w:rPr>
        <w:t xml:space="preserve"> упражнения на уроках хореографии,</w:t>
      </w:r>
      <w:r w:rsidR="00A62E95" w:rsidRPr="00DA602D">
        <w:rPr>
          <w:rFonts w:ascii="Times New Roman" w:eastAsia="Times New Roman" w:hAnsi="Times New Roman" w:cs="Times New Roman"/>
          <w:color w:val="000000"/>
          <w:sz w:val="28"/>
          <w:szCs w:val="28"/>
        </w:rPr>
        <w:t xml:space="preserve"> </w:t>
      </w:r>
      <w:r w:rsidR="00E3202D" w:rsidRPr="00DA602D">
        <w:rPr>
          <w:rFonts w:ascii="Times New Roman" w:eastAsia="Times New Roman" w:hAnsi="Times New Roman" w:cs="Times New Roman"/>
          <w:color w:val="000000"/>
          <w:sz w:val="28"/>
          <w:szCs w:val="28"/>
        </w:rPr>
        <w:t>которые могут выполнять обучающиеся и</w:t>
      </w:r>
      <w:r w:rsidR="00E71389" w:rsidRPr="00DA602D">
        <w:rPr>
          <w:rFonts w:ascii="Times New Roman" w:eastAsia="Times New Roman" w:hAnsi="Times New Roman" w:cs="Times New Roman"/>
          <w:color w:val="000000"/>
          <w:sz w:val="28"/>
          <w:szCs w:val="28"/>
        </w:rPr>
        <w:t xml:space="preserve"> в</w:t>
      </w:r>
      <w:r w:rsidR="008E3DF1" w:rsidRPr="00DA602D">
        <w:rPr>
          <w:rFonts w:ascii="Times New Roman" w:eastAsia="Times New Roman" w:hAnsi="Times New Roman" w:cs="Times New Roman"/>
          <w:color w:val="000000"/>
          <w:sz w:val="28"/>
          <w:szCs w:val="28"/>
        </w:rPr>
        <w:t xml:space="preserve"> </w:t>
      </w:r>
      <w:r w:rsidR="00E3202D" w:rsidRPr="00DA602D">
        <w:rPr>
          <w:rFonts w:ascii="Times New Roman" w:eastAsia="Times New Roman" w:hAnsi="Times New Roman" w:cs="Times New Roman"/>
          <w:color w:val="000000"/>
          <w:sz w:val="28"/>
          <w:szCs w:val="28"/>
        </w:rPr>
        <w:t>7 и 15 лет и которые помогают сохранить нам осанку.</w:t>
      </w:r>
      <w:r w:rsidR="0037578E" w:rsidRPr="00DA602D">
        <w:rPr>
          <w:rFonts w:ascii="Times New Roman" w:eastAsia="Times New Roman" w:hAnsi="Times New Roman" w:cs="Times New Roman"/>
          <w:color w:val="000000"/>
          <w:sz w:val="28"/>
          <w:szCs w:val="28"/>
        </w:rPr>
        <w:t xml:space="preserve"> </w:t>
      </w:r>
      <w:r w:rsidR="00E3202D" w:rsidRPr="00DA602D">
        <w:rPr>
          <w:rFonts w:ascii="Times New Roman" w:eastAsia="Times New Roman" w:hAnsi="Times New Roman" w:cs="Times New Roman"/>
          <w:color w:val="000000"/>
          <w:sz w:val="28"/>
          <w:szCs w:val="28"/>
        </w:rPr>
        <w:t>Красивая осанка это не только красота, но еще и здоровье, поэтом</w:t>
      </w:r>
      <w:r w:rsidR="0037578E" w:rsidRPr="00DA602D">
        <w:rPr>
          <w:rFonts w:ascii="Times New Roman" w:eastAsia="Times New Roman" w:hAnsi="Times New Roman" w:cs="Times New Roman"/>
          <w:color w:val="000000"/>
          <w:sz w:val="28"/>
          <w:szCs w:val="28"/>
        </w:rPr>
        <w:t xml:space="preserve"> </w:t>
      </w:r>
      <w:r w:rsidR="00E3202D" w:rsidRPr="00DA602D">
        <w:rPr>
          <w:rFonts w:ascii="Times New Roman" w:eastAsia="Times New Roman" w:hAnsi="Times New Roman" w:cs="Times New Roman"/>
          <w:color w:val="000000"/>
          <w:sz w:val="28"/>
          <w:szCs w:val="28"/>
        </w:rPr>
        <w:t xml:space="preserve">устоит приложить все усилия для того, чтобы ее приобрести. </w:t>
      </w:r>
    </w:p>
    <w:p w:rsidR="006E51A6" w:rsidRDefault="006E51A6" w:rsidP="00571145">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E3202D" w:rsidRPr="00DA602D">
        <w:rPr>
          <w:rFonts w:ascii="Times New Roman" w:eastAsia="Times New Roman" w:hAnsi="Times New Roman" w:cs="Times New Roman"/>
          <w:color w:val="000000"/>
          <w:sz w:val="28"/>
          <w:szCs w:val="28"/>
        </w:rPr>
        <w:t xml:space="preserve">Если искажения осанки фиксированы, выражены резко и невозможно </w:t>
      </w:r>
      <w:proofErr w:type="gramStart"/>
      <w:r w:rsidR="00E3202D" w:rsidRPr="00DA602D">
        <w:rPr>
          <w:rFonts w:ascii="Times New Roman" w:eastAsia="Times New Roman" w:hAnsi="Times New Roman" w:cs="Times New Roman"/>
          <w:color w:val="000000"/>
          <w:sz w:val="28"/>
          <w:szCs w:val="28"/>
        </w:rPr>
        <w:t>принять</w:t>
      </w:r>
      <w:proofErr w:type="gramEnd"/>
      <w:r w:rsidR="00E3202D" w:rsidRPr="00DA602D">
        <w:rPr>
          <w:rFonts w:ascii="Times New Roman" w:eastAsia="Times New Roman" w:hAnsi="Times New Roman" w:cs="Times New Roman"/>
          <w:color w:val="000000"/>
          <w:sz w:val="28"/>
          <w:szCs w:val="28"/>
        </w:rPr>
        <w:t xml:space="preserve"> правильное положение, то в этом случае требуется лечение. Если же нарушения нестойкие, слабо выраженные, то такие нарушения поддаются исправлению при упорной целенаправленной работе.</w:t>
      </w:r>
    </w:p>
    <w:p w:rsidR="00E3202D" w:rsidRPr="00DA602D" w:rsidRDefault="006E51A6" w:rsidP="00571145">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37578E" w:rsidRPr="00DA602D">
        <w:rPr>
          <w:rFonts w:ascii="Times New Roman" w:eastAsia="Times New Roman" w:hAnsi="Times New Roman" w:cs="Times New Roman"/>
          <w:color w:val="000000"/>
          <w:sz w:val="28"/>
          <w:szCs w:val="28"/>
        </w:rPr>
        <w:t xml:space="preserve"> </w:t>
      </w:r>
      <w:r w:rsidR="00E3202D" w:rsidRPr="00DA602D">
        <w:rPr>
          <w:rFonts w:ascii="Times New Roman" w:eastAsia="Times New Roman" w:hAnsi="Times New Roman" w:cs="Times New Roman"/>
          <w:color w:val="000000"/>
          <w:sz w:val="28"/>
          <w:szCs w:val="28"/>
        </w:rPr>
        <w:t>Партерный экзерсис наилучшим образом помогает укрепить учащимся мышцы спины и способствует развитию хорошей осанки.</w:t>
      </w:r>
    </w:p>
    <w:p w:rsidR="00EC2A80" w:rsidRPr="00DA602D" w:rsidRDefault="00EC2A80" w:rsidP="00571145">
      <w:pPr>
        <w:shd w:val="clear" w:color="auto" w:fill="FFFFFF"/>
        <w:spacing w:after="0" w:line="240" w:lineRule="auto"/>
        <w:jc w:val="both"/>
        <w:rPr>
          <w:rFonts w:ascii="Times New Roman" w:eastAsia="Times New Roman" w:hAnsi="Times New Roman" w:cs="Times New Roman"/>
          <w:color w:val="000000"/>
          <w:sz w:val="28"/>
          <w:szCs w:val="28"/>
        </w:rPr>
      </w:pPr>
    </w:p>
    <w:p w:rsidR="00EC2A80" w:rsidRPr="00DA602D" w:rsidRDefault="00EC2A80" w:rsidP="006E51A6">
      <w:pPr>
        <w:shd w:val="clear" w:color="auto" w:fill="FFFFFF"/>
        <w:spacing w:after="0" w:line="240" w:lineRule="auto"/>
        <w:jc w:val="center"/>
        <w:rPr>
          <w:rFonts w:ascii="Times New Roman" w:eastAsia="Times New Roman" w:hAnsi="Times New Roman" w:cs="Times New Roman"/>
          <w:b/>
          <w:color w:val="000000"/>
          <w:sz w:val="28"/>
          <w:szCs w:val="28"/>
        </w:rPr>
      </w:pPr>
      <w:r w:rsidRPr="00DA602D">
        <w:rPr>
          <w:rFonts w:ascii="Times New Roman" w:eastAsia="Times New Roman" w:hAnsi="Times New Roman" w:cs="Times New Roman"/>
          <w:b/>
          <w:color w:val="000000"/>
          <w:sz w:val="28"/>
          <w:szCs w:val="28"/>
        </w:rPr>
        <w:t>Дыхание в движение</w:t>
      </w:r>
    </w:p>
    <w:p w:rsidR="00DA602D" w:rsidRPr="00DA602D" w:rsidRDefault="00DA602D" w:rsidP="006E51A6">
      <w:pPr>
        <w:shd w:val="clear" w:color="auto" w:fill="FFFFFF"/>
        <w:spacing w:after="0" w:line="240" w:lineRule="auto"/>
        <w:jc w:val="center"/>
        <w:rPr>
          <w:rFonts w:ascii="Times New Roman" w:eastAsia="Times New Roman" w:hAnsi="Times New Roman" w:cs="Times New Roman"/>
          <w:b/>
          <w:color w:val="000000"/>
          <w:sz w:val="28"/>
          <w:szCs w:val="28"/>
        </w:rPr>
      </w:pPr>
    </w:p>
    <w:p w:rsidR="00EC2A80" w:rsidRPr="00DA602D" w:rsidRDefault="00571145" w:rsidP="00571145">
      <w:pP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EC2A80" w:rsidRPr="00DA602D">
        <w:rPr>
          <w:rFonts w:ascii="Times New Roman" w:eastAsia="Times New Roman" w:hAnsi="Times New Roman" w:cs="Times New Roman"/>
          <w:color w:val="000000"/>
          <w:sz w:val="28"/>
          <w:szCs w:val="28"/>
        </w:rPr>
        <w:t xml:space="preserve">При обучении детей хореографии, педагог должен особое внимание уделить </w:t>
      </w:r>
      <w:r w:rsidR="00EC2A80" w:rsidRPr="00DA602D">
        <w:rPr>
          <w:rFonts w:ascii="Times New Roman" w:eastAsia="Times New Roman" w:hAnsi="Times New Roman" w:cs="Times New Roman"/>
          <w:b/>
          <w:color w:val="000000"/>
          <w:sz w:val="28"/>
          <w:szCs w:val="28"/>
        </w:rPr>
        <w:t>дыханию</w:t>
      </w:r>
      <w:r w:rsidR="00EC2A80" w:rsidRPr="00DA602D">
        <w:rPr>
          <w:rFonts w:ascii="Times New Roman" w:eastAsia="Times New Roman" w:hAnsi="Times New Roman" w:cs="Times New Roman"/>
          <w:color w:val="000000"/>
          <w:sz w:val="28"/>
          <w:szCs w:val="28"/>
        </w:rPr>
        <w:t>. Взаимосвязь дыхания и движения приводит к естественности, придаёт динамическую окраску движениям. Хотя многие знают, что упражнения для дыхания полезны, мало кто их использует на занятиях танцами. А ведь такие упражнения как минимум увеличивают выносливость, оказывают положительное влияние на сердечно – сосудистую и бронхо-лёгочную системы, придают движениям естественную пластичность.</w:t>
      </w:r>
    </w:p>
    <w:p w:rsidR="00571145" w:rsidRDefault="00571145" w:rsidP="00571145">
      <w:pPr>
        <w:pStyle w:val="c1"/>
        <w:shd w:val="clear" w:color="auto" w:fill="FFFFFF"/>
        <w:spacing w:before="0" w:beforeAutospacing="0" w:after="0" w:afterAutospacing="0"/>
        <w:jc w:val="both"/>
        <w:rPr>
          <w:rStyle w:val="c2"/>
          <w:sz w:val="28"/>
          <w:szCs w:val="28"/>
        </w:rPr>
      </w:pPr>
      <w:r>
        <w:rPr>
          <w:rStyle w:val="c2"/>
          <w:b/>
          <w:sz w:val="28"/>
          <w:szCs w:val="28"/>
        </w:rPr>
        <w:t xml:space="preserve">          </w:t>
      </w:r>
      <w:r w:rsidR="00EC2A80" w:rsidRPr="00DA602D">
        <w:rPr>
          <w:rStyle w:val="c2"/>
          <w:b/>
          <w:sz w:val="28"/>
          <w:szCs w:val="28"/>
        </w:rPr>
        <w:t>Дыхательная гимнастика</w:t>
      </w:r>
      <w:r w:rsidR="00EC2A80" w:rsidRPr="00DA602D">
        <w:rPr>
          <w:rStyle w:val="c2"/>
          <w:sz w:val="28"/>
          <w:szCs w:val="28"/>
        </w:rPr>
        <w:t xml:space="preserve"> учит согласовывать дыхания с движением, чтобы занятия были эффективными, очень важно научить детей правильно дышать. Комплекс дыхательных упражнений поможет освоить правильное дыхание и даст нагрузку на многие группы мышц и восстановить дыхание после быстрого темпа занятия. </w:t>
      </w:r>
    </w:p>
    <w:p w:rsidR="00EC2A80" w:rsidRPr="00DA602D" w:rsidRDefault="00EC2A80" w:rsidP="00571145">
      <w:pPr>
        <w:pStyle w:val="c1"/>
        <w:shd w:val="clear" w:color="auto" w:fill="FFFFFF"/>
        <w:spacing w:before="0" w:beforeAutospacing="0" w:after="0" w:afterAutospacing="0"/>
        <w:jc w:val="both"/>
        <w:rPr>
          <w:rStyle w:val="c2"/>
          <w:sz w:val="28"/>
          <w:szCs w:val="28"/>
        </w:rPr>
      </w:pPr>
      <w:r w:rsidRPr="00DA602D">
        <w:rPr>
          <w:rStyle w:val="c2"/>
          <w:sz w:val="28"/>
          <w:szCs w:val="28"/>
        </w:rPr>
        <w:t>Дыхательные упражнения влияют и на укрепление осанки. Дети учатся правильному чередованию вдоха и выдоха, умению напрягать и расслаблять положение тела.</w:t>
      </w:r>
    </w:p>
    <w:p w:rsidR="00EC2A80" w:rsidRPr="00DA602D" w:rsidRDefault="00EC2A80" w:rsidP="00571145">
      <w:pPr>
        <w:pStyle w:val="c1"/>
        <w:shd w:val="clear" w:color="auto" w:fill="FFFFFF"/>
        <w:spacing w:before="0" w:beforeAutospacing="0" w:after="0" w:afterAutospacing="0"/>
        <w:jc w:val="both"/>
        <w:rPr>
          <w:sz w:val="28"/>
          <w:szCs w:val="28"/>
        </w:rPr>
      </w:pPr>
    </w:p>
    <w:p w:rsidR="00571145" w:rsidRDefault="00571145" w:rsidP="00571145">
      <w:pPr>
        <w:shd w:val="clear" w:color="auto" w:fill="FFFFFF"/>
        <w:spacing w:after="0" w:line="240" w:lineRule="auto"/>
        <w:jc w:val="both"/>
        <w:rPr>
          <w:rFonts w:ascii="Times New Roman" w:eastAsia="Times New Roman" w:hAnsi="Times New Roman" w:cs="Times New Roman"/>
          <w:b/>
          <w:color w:val="000000"/>
          <w:sz w:val="28"/>
          <w:szCs w:val="28"/>
        </w:rPr>
      </w:pPr>
    </w:p>
    <w:p w:rsidR="00571145" w:rsidRDefault="00571145" w:rsidP="00571145">
      <w:pPr>
        <w:shd w:val="clear" w:color="auto" w:fill="FFFFFF"/>
        <w:spacing w:after="0" w:line="240" w:lineRule="auto"/>
        <w:jc w:val="both"/>
        <w:rPr>
          <w:rFonts w:ascii="Times New Roman" w:eastAsia="Times New Roman" w:hAnsi="Times New Roman" w:cs="Times New Roman"/>
          <w:b/>
          <w:color w:val="000000"/>
          <w:sz w:val="28"/>
          <w:szCs w:val="28"/>
        </w:rPr>
      </w:pPr>
    </w:p>
    <w:p w:rsidR="00571145" w:rsidRDefault="00571145" w:rsidP="00571145">
      <w:pPr>
        <w:shd w:val="clear" w:color="auto" w:fill="FFFFFF"/>
        <w:spacing w:after="0" w:line="240" w:lineRule="auto"/>
        <w:jc w:val="both"/>
        <w:rPr>
          <w:rFonts w:ascii="Times New Roman" w:eastAsia="Times New Roman" w:hAnsi="Times New Roman" w:cs="Times New Roman"/>
          <w:b/>
          <w:color w:val="000000"/>
          <w:sz w:val="28"/>
          <w:szCs w:val="28"/>
        </w:rPr>
      </w:pPr>
    </w:p>
    <w:p w:rsidR="006E51A6" w:rsidRDefault="006E51A6" w:rsidP="00571145">
      <w:pPr>
        <w:shd w:val="clear" w:color="auto" w:fill="FFFFFF"/>
        <w:spacing w:after="0" w:line="240" w:lineRule="auto"/>
        <w:jc w:val="both"/>
        <w:rPr>
          <w:rFonts w:ascii="Times New Roman" w:eastAsia="Times New Roman" w:hAnsi="Times New Roman" w:cs="Times New Roman"/>
          <w:b/>
          <w:color w:val="000000"/>
          <w:sz w:val="28"/>
          <w:szCs w:val="28"/>
        </w:rPr>
      </w:pPr>
    </w:p>
    <w:p w:rsidR="006E51A6" w:rsidRDefault="006E51A6" w:rsidP="00571145">
      <w:pPr>
        <w:shd w:val="clear" w:color="auto" w:fill="FFFFFF"/>
        <w:spacing w:after="0" w:line="240" w:lineRule="auto"/>
        <w:jc w:val="both"/>
        <w:rPr>
          <w:rFonts w:ascii="Times New Roman" w:eastAsia="Times New Roman" w:hAnsi="Times New Roman" w:cs="Times New Roman"/>
          <w:b/>
          <w:color w:val="000000"/>
          <w:sz w:val="28"/>
          <w:szCs w:val="28"/>
        </w:rPr>
      </w:pPr>
    </w:p>
    <w:p w:rsidR="00EC2A80" w:rsidRPr="00DA602D" w:rsidRDefault="00EC2A80" w:rsidP="006E51A6">
      <w:pPr>
        <w:shd w:val="clear" w:color="auto" w:fill="FFFFFF"/>
        <w:spacing w:after="0" w:line="240" w:lineRule="auto"/>
        <w:jc w:val="center"/>
        <w:rPr>
          <w:rFonts w:ascii="Times New Roman" w:eastAsia="Times New Roman" w:hAnsi="Times New Roman" w:cs="Times New Roman"/>
          <w:b/>
          <w:color w:val="000000"/>
          <w:sz w:val="28"/>
          <w:szCs w:val="28"/>
        </w:rPr>
      </w:pPr>
      <w:r w:rsidRPr="00DA602D">
        <w:rPr>
          <w:rFonts w:ascii="Times New Roman" w:eastAsia="Times New Roman" w:hAnsi="Times New Roman" w:cs="Times New Roman"/>
          <w:b/>
          <w:color w:val="000000"/>
          <w:sz w:val="28"/>
          <w:szCs w:val="28"/>
        </w:rPr>
        <w:t>Методические рекомендации по работе над дыханием</w:t>
      </w:r>
    </w:p>
    <w:p w:rsidR="00EC2A80" w:rsidRPr="00DA602D" w:rsidRDefault="00EC2A80" w:rsidP="00571145">
      <w:pPr>
        <w:shd w:val="clear" w:color="auto" w:fill="FFFFFF"/>
        <w:spacing w:after="0" w:line="240" w:lineRule="auto"/>
        <w:jc w:val="both"/>
        <w:rPr>
          <w:rFonts w:ascii="Times New Roman" w:eastAsia="Times New Roman" w:hAnsi="Times New Roman" w:cs="Times New Roman"/>
          <w:b/>
          <w:color w:val="000000"/>
          <w:sz w:val="28"/>
          <w:szCs w:val="28"/>
        </w:rPr>
      </w:pPr>
    </w:p>
    <w:p w:rsidR="00EC2A80" w:rsidRPr="00DA602D" w:rsidRDefault="00EC2A80" w:rsidP="00571145">
      <w:pPr>
        <w:shd w:val="clear" w:color="auto" w:fill="FFFFFF"/>
        <w:spacing w:after="0" w:line="240" w:lineRule="auto"/>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Дыхание, которое дает человеку отдых, снимает физический стресс, не допускает переутомления, состоит из трех фаз: выдоха, паузы и вдоха. При неконтролируемой физической нагрузке одышка, чрезмерная потливость вызываются избытком углекислоты в организме из-за активного забора воздуха, гипервентиляции легких и недостаточного выдоха углекислоты, накапливающейся в организме. Длинный упругий выдох хорошо очищает от углекислоты легочные пузырьки, вдох же после паузы заполняет их достаточным количеством кислорода. При этом сердце работает лучше, организм человека значительно меньше утомляется. Отсюда можно сделать вывод, что при тренировках очень важно учиться длинному ровному выдоху через рот. Вдох должен быть через нос, непроизвольным, руководить им не следует. Дыхание - диафрагмальное. Для тренировки трехфазного дыхания в движении ученикам надо научиться делать бесшумный выдох. Для этого сначала выполним плотный выдох на «</w:t>
      </w:r>
      <w:proofErr w:type="spellStart"/>
      <w:r w:rsidRPr="00DA602D">
        <w:rPr>
          <w:rFonts w:ascii="Times New Roman" w:eastAsia="Times New Roman" w:hAnsi="Times New Roman" w:cs="Times New Roman"/>
          <w:color w:val="000000"/>
          <w:sz w:val="28"/>
          <w:szCs w:val="28"/>
        </w:rPr>
        <w:t>пффф</w:t>
      </w:r>
      <w:proofErr w:type="spellEnd"/>
      <w:r w:rsidRPr="00DA602D">
        <w:rPr>
          <w:rFonts w:ascii="Times New Roman" w:eastAsia="Times New Roman" w:hAnsi="Times New Roman" w:cs="Times New Roman"/>
          <w:color w:val="000000"/>
          <w:sz w:val="28"/>
          <w:szCs w:val="28"/>
        </w:rPr>
        <w:t>», после паузы и возврата дыхания опять выдохнем, но уже неслышно, через губы, сложенные свободно и естественно.</w:t>
      </w:r>
    </w:p>
    <w:p w:rsidR="00EC2A80" w:rsidRPr="00DA602D" w:rsidRDefault="00EC2A80" w:rsidP="00571145">
      <w:pPr>
        <w:shd w:val="clear" w:color="auto" w:fill="FFFFFF"/>
        <w:spacing w:after="0" w:line="240" w:lineRule="auto"/>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На занятиях хореографии, при больших физических нагрузках, беззвучный выдох – «</w:t>
      </w:r>
      <w:proofErr w:type="spellStart"/>
      <w:r w:rsidRPr="00DA602D">
        <w:rPr>
          <w:rFonts w:ascii="Times New Roman" w:eastAsia="Times New Roman" w:hAnsi="Times New Roman" w:cs="Times New Roman"/>
          <w:color w:val="000000"/>
          <w:sz w:val="28"/>
          <w:szCs w:val="28"/>
        </w:rPr>
        <w:t>пффф</w:t>
      </w:r>
      <w:proofErr w:type="spellEnd"/>
      <w:r w:rsidRPr="00DA602D">
        <w:rPr>
          <w:rFonts w:ascii="Times New Roman" w:eastAsia="Times New Roman" w:hAnsi="Times New Roman" w:cs="Times New Roman"/>
          <w:color w:val="000000"/>
          <w:sz w:val="28"/>
          <w:szCs w:val="28"/>
        </w:rPr>
        <w:t xml:space="preserve">» применяется сначала только на остановках. Затем начиная со второго полугодия можно пробовать применять его в плавных мягких движениях. При этом надо следить, чтобы не нарушалась пауза, а возврат дыхания производился через нос, без дополнительного затягивания воздуха насильно и без поднятия плеч. Трехфазное дыхание не должно зависеть от характера и скорости движения, от рабочей позы и т. п. Все три элемента (выдох – пауза- возврат дыхания) выполняются в своем собственном ритме не зависимо от ритма движения или речи. Если при этом возник недостаток воздуха, </w:t>
      </w:r>
      <w:proofErr w:type="spellStart"/>
      <w:proofErr w:type="gramStart"/>
      <w:r w:rsidRPr="00DA602D">
        <w:rPr>
          <w:rFonts w:ascii="Times New Roman" w:eastAsia="Times New Roman" w:hAnsi="Times New Roman" w:cs="Times New Roman"/>
          <w:color w:val="000000"/>
          <w:sz w:val="28"/>
          <w:szCs w:val="28"/>
        </w:rPr>
        <w:t>ег</w:t>
      </w:r>
      <w:proofErr w:type="spellEnd"/>
      <w:r w:rsidRPr="00DA602D">
        <w:rPr>
          <w:rFonts w:ascii="Times New Roman" w:eastAsia="Times New Roman" w:hAnsi="Times New Roman" w:cs="Times New Roman"/>
          <w:color w:val="000000"/>
          <w:sz w:val="28"/>
          <w:szCs w:val="28"/>
        </w:rPr>
        <w:t xml:space="preserve"> о</w:t>
      </w:r>
      <w:proofErr w:type="gramEnd"/>
      <w:r w:rsidRPr="00DA602D">
        <w:rPr>
          <w:rFonts w:ascii="Times New Roman" w:eastAsia="Times New Roman" w:hAnsi="Times New Roman" w:cs="Times New Roman"/>
          <w:color w:val="000000"/>
          <w:sz w:val="28"/>
          <w:szCs w:val="28"/>
        </w:rPr>
        <w:t xml:space="preserve"> можно компенсировать более интенсивным ритмом трехфазного дыхания или с помощью двух-трех усиленных «</w:t>
      </w:r>
      <w:proofErr w:type="spellStart"/>
      <w:r w:rsidRPr="00DA602D">
        <w:rPr>
          <w:rFonts w:ascii="Times New Roman" w:eastAsia="Times New Roman" w:hAnsi="Times New Roman" w:cs="Times New Roman"/>
          <w:color w:val="000000"/>
          <w:sz w:val="28"/>
          <w:szCs w:val="28"/>
        </w:rPr>
        <w:t>пффф</w:t>
      </w:r>
      <w:proofErr w:type="spellEnd"/>
      <w:r w:rsidRPr="00DA602D">
        <w:rPr>
          <w:rFonts w:ascii="Times New Roman" w:eastAsia="Times New Roman" w:hAnsi="Times New Roman" w:cs="Times New Roman"/>
          <w:color w:val="000000"/>
          <w:sz w:val="28"/>
          <w:szCs w:val="28"/>
        </w:rPr>
        <w:t>» в перерыве между движениями. Но недопустимо для ученика делать, судорожные вдохи с одышкой. Можно менять длину паузы плотность выдоха, но последовательность трех фаз при этом не нарушать.</w:t>
      </w:r>
    </w:p>
    <w:p w:rsidR="00EC2A80" w:rsidRPr="00DA602D" w:rsidRDefault="00EC2A80" w:rsidP="00571145">
      <w:pPr>
        <w:shd w:val="clear" w:color="auto" w:fill="FFFFFF"/>
        <w:spacing w:after="0" w:line="240" w:lineRule="auto"/>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По мере тренированности ребенок научится естественно, непроизвольно</w:t>
      </w:r>
    </w:p>
    <w:p w:rsidR="00EC2A80" w:rsidRPr="00DA602D" w:rsidRDefault="00EC2A80" w:rsidP="00571145">
      <w:pPr>
        <w:shd w:val="clear" w:color="auto" w:fill="FFFFFF"/>
        <w:spacing w:after="0" w:line="240" w:lineRule="auto"/>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выполнять три фазы, хорошо чувствовать различную плотность выдоха –</w:t>
      </w:r>
    </w:p>
    <w:p w:rsidR="00EC2A80" w:rsidRPr="00DA602D" w:rsidRDefault="00EC2A80" w:rsidP="00571145">
      <w:pPr>
        <w:shd w:val="clear" w:color="auto" w:fill="FFFFFF"/>
        <w:spacing w:after="0" w:line="240" w:lineRule="auto"/>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w:t>
      </w:r>
      <w:proofErr w:type="spellStart"/>
      <w:r w:rsidRPr="00DA602D">
        <w:rPr>
          <w:rFonts w:ascii="Times New Roman" w:eastAsia="Times New Roman" w:hAnsi="Times New Roman" w:cs="Times New Roman"/>
          <w:color w:val="000000"/>
          <w:sz w:val="28"/>
          <w:szCs w:val="28"/>
        </w:rPr>
        <w:t>пффф</w:t>
      </w:r>
      <w:proofErr w:type="spellEnd"/>
      <w:r w:rsidRPr="00DA602D">
        <w:rPr>
          <w:rFonts w:ascii="Times New Roman" w:eastAsia="Times New Roman" w:hAnsi="Times New Roman" w:cs="Times New Roman"/>
          <w:color w:val="000000"/>
          <w:sz w:val="28"/>
          <w:szCs w:val="28"/>
        </w:rPr>
        <w:t>», длину паузы и главное - момент естественного возврата дыхания.</w:t>
      </w:r>
    </w:p>
    <w:p w:rsidR="00EC2A80" w:rsidRPr="00DA602D" w:rsidRDefault="00EC2A80" w:rsidP="00571145">
      <w:pPr>
        <w:shd w:val="clear" w:color="auto" w:fill="FFFFFF"/>
        <w:spacing w:after="0" w:line="240" w:lineRule="auto"/>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К упражнениям с движениями можно приступать не раньше чем через пять-</w:t>
      </w:r>
    </w:p>
    <w:p w:rsidR="00EC2A80" w:rsidRPr="00DA602D" w:rsidRDefault="00EC2A80" w:rsidP="00571145">
      <w:pPr>
        <w:shd w:val="clear" w:color="auto" w:fill="FFFFFF"/>
        <w:spacing w:after="0" w:line="240" w:lineRule="auto"/>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шесть месяцев ежедневных занятий упражнениями в статике.</w:t>
      </w:r>
    </w:p>
    <w:p w:rsidR="00EC2A80" w:rsidRPr="00DA602D" w:rsidRDefault="00EC2A80" w:rsidP="00571145">
      <w:pPr>
        <w:shd w:val="clear" w:color="auto" w:fill="FFFFFF"/>
        <w:spacing w:after="0" w:line="240" w:lineRule="auto"/>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 xml:space="preserve">Начинать следует с выдоха средней плотности в сочетании с </w:t>
      </w:r>
      <w:proofErr w:type="gramStart"/>
      <w:r w:rsidRPr="00DA602D">
        <w:rPr>
          <w:rFonts w:ascii="Times New Roman" w:eastAsia="Times New Roman" w:hAnsi="Times New Roman" w:cs="Times New Roman"/>
          <w:color w:val="000000"/>
          <w:sz w:val="28"/>
          <w:szCs w:val="28"/>
        </w:rPr>
        <w:t>простыми</w:t>
      </w:r>
      <w:proofErr w:type="gramEnd"/>
    </w:p>
    <w:p w:rsidR="00EC2A80" w:rsidRPr="00DA602D" w:rsidRDefault="00EC2A80" w:rsidP="00571145">
      <w:pPr>
        <w:shd w:val="clear" w:color="auto" w:fill="FFFFFF"/>
        <w:spacing w:after="0" w:line="240" w:lineRule="auto"/>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плавными движениями. Например, вытянутыми руками медленно описывать</w:t>
      </w:r>
    </w:p>
    <w:p w:rsidR="00EC2A80" w:rsidRPr="00DA602D" w:rsidRDefault="00EC2A80" w:rsidP="00571145">
      <w:pPr>
        <w:shd w:val="clear" w:color="auto" w:fill="FFFFFF"/>
        <w:spacing w:after="0" w:line="240" w:lineRule="auto"/>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перед собой круги, как бы рисуя на воображаемой доске окружности вращая</w:t>
      </w:r>
    </w:p>
    <w:p w:rsidR="00EC2A80" w:rsidRPr="00DA602D" w:rsidRDefault="00EC2A80" w:rsidP="00571145">
      <w:pPr>
        <w:shd w:val="clear" w:color="auto" w:fill="FFFFFF"/>
        <w:spacing w:after="0" w:line="240" w:lineRule="auto"/>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руки встречно вверх и разводя их внизу. Грудная клетка расширяется, когда</w:t>
      </w:r>
    </w:p>
    <w:p w:rsidR="00EC2A80" w:rsidRPr="00DA602D" w:rsidRDefault="00EC2A80" w:rsidP="00571145">
      <w:pPr>
        <w:shd w:val="clear" w:color="auto" w:fill="FFFFFF"/>
        <w:spacing w:after="0" w:line="240" w:lineRule="auto"/>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руки внизу, и сжимается, когда руки вверху. Все три фазы дыхания должны</w:t>
      </w:r>
    </w:p>
    <w:p w:rsidR="00EC2A80" w:rsidRPr="00DA602D" w:rsidRDefault="00EC2A80" w:rsidP="00571145">
      <w:pPr>
        <w:shd w:val="clear" w:color="auto" w:fill="FFFFFF"/>
        <w:spacing w:after="0" w:line="240" w:lineRule="auto"/>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lastRenderedPageBreak/>
        <w:t>выполняться в своем ритме, независимо от скорости движения рук. Отчертив пять - шесть кругов, надо остановиться и 2- 3 раза сделать беззвучно</w:t>
      </w:r>
    </w:p>
    <w:p w:rsidR="00EC2A80" w:rsidRPr="00DA602D" w:rsidRDefault="00EC2A80" w:rsidP="00571145">
      <w:pPr>
        <w:shd w:val="clear" w:color="auto" w:fill="FFFFFF"/>
        <w:spacing w:after="0" w:line="240" w:lineRule="auto"/>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успокаивающее трехфазное дыхание. Затем можно вращать туловище,</w:t>
      </w:r>
    </w:p>
    <w:p w:rsidR="00EC2A80" w:rsidRPr="00DA602D" w:rsidRDefault="00EC2A80" w:rsidP="00571145">
      <w:pPr>
        <w:shd w:val="clear" w:color="auto" w:fill="FFFFFF"/>
        <w:spacing w:after="0" w:line="240" w:lineRule="auto"/>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выполнять сложные движения руками, ногами, всем корпусом. Во всех случаях объектом первостепенного внимания остаются ритм и</w:t>
      </w:r>
    </w:p>
    <w:p w:rsidR="00EC2A80" w:rsidRPr="00DA602D" w:rsidRDefault="00EC2A80" w:rsidP="00571145">
      <w:pPr>
        <w:shd w:val="clear" w:color="auto" w:fill="FFFFFF"/>
        <w:spacing w:after="0" w:line="240" w:lineRule="auto"/>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последовательность фаз дыхания. Дыхание прекрасно сочетается, прежде всего, с волнами, как сверху, так и снизу, с наклонами и др. движениями. Сначала многим учащимся будет трудно сконцентрироваться на своём дыхании в процессе танца, поэтому я постепенно внедряю дыхательные технологии. Сначала только отдельные движения, затем в связках из двух движений и так далее.</w:t>
      </w:r>
    </w:p>
    <w:p w:rsidR="00EC2A80" w:rsidRPr="00DA602D" w:rsidRDefault="00EC2A80" w:rsidP="00571145">
      <w:pPr>
        <w:shd w:val="clear" w:color="auto" w:fill="FFFFFF"/>
        <w:spacing w:after="0" w:line="240" w:lineRule="auto"/>
        <w:jc w:val="both"/>
        <w:rPr>
          <w:rFonts w:ascii="Times New Roman" w:eastAsia="Times New Roman" w:hAnsi="Times New Roman" w:cs="Times New Roman"/>
          <w:color w:val="000000"/>
          <w:sz w:val="28"/>
          <w:szCs w:val="28"/>
        </w:rPr>
      </w:pPr>
    </w:p>
    <w:p w:rsidR="00EC2A80" w:rsidRPr="00DA602D" w:rsidRDefault="00EC2A80" w:rsidP="006E51A6">
      <w:pPr>
        <w:tabs>
          <w:tab w:val="left" w:pos="0"/>
          <w:tab w:val="left" w:pos="1266"/>
        </w:tabs>
        <w:spacing w:after="0" w:line="240" w:lineRule="auto"/>
        <w:jc w:val="center"/>
        <w:rPr>
          <w:rStyle w:val="c2"/>
          <w:rFonts w:ascii="Times New Roman" w:hAnsi="Times New Roman" w:cs="Times New Roman"/>
          <w:b/>
          <w:sz w:val="28"/>
          <w:szCs w:val="28"/>
        </w:rPr>
      </w:pPr>
      <w:r w:rsidRPr="00DA602D">
        <w:rPr>
          <w:rStyle w:val="c2"/>
          <w:rFonts w:ascii="Times New Roman" w:hAnsi="Times New Roman" w:cs="Times New Roman"/>
          <w:b/>
          <w:sz w:val="28"/>
          <w:szCs w:val="28"/>
        </w:rPr>
        <w:t>Партерная гимнастика</w:t>
      </w:r>
    </w:p>
    <w:p w:rsidR="00EC2A80" w:rsidRPr="00DA602D" w:rsidRDefault="00EC2A80" w:rsidP="00571145">
      <w:pPr>
        <w:tabs>
          <w:tab w:val="left" w:pos="0"/>
          <w:tab w:val="left" w:pos="1266"/>
        </w:tabs>
        <w:spacing w:after="0" w:line="240" w:lineRule="auto"/>
        <w:jc w:val="both"/>
        <w:rPr>
          <w:rStyle w:val="c2"/>
          <w:rFonts w:ascii="Times New Roman" w:hAnsi="Times New Roman" w:cs="Times New Roman"/>
          <w:sz w:val="28"/>
          <w:szCs w:val="28"/>
        </w:rPr>
      </w:pPr>
    </w:p>
    <w:p w:rsidR="00EC2A80" w:rsidRPr="00DA602D" w:rsidRDefault="00EC2A80" w:rsidP="00571145">
      <w:pPr>
        <w:tabs>
          <w:tab w:val="left" w:pos="0"/>
          <w:tab w:val="left" w:pos="1266"/>
        </w:tabs>
        <w:spacing w:after="0" w:line="240" w:lineRule="auto"/>
        <w:jc w:val="both"/>
        <w:rPr>
          <w:rStyle w:val="c2"/>
          <w:rFonts w:ascii="Times New Roman" w:hAnsi="Times New Roman" w:cs="Times New Roman"/>
          <w:sz w:val="28"/>
          <w:szCs w:val="28"/>
        </w:rPr>
      </w:pPr>
      <w:r w:rsidRPr="00DA602D">
        <w:rPr>
          <w:rStyle w:val="c2"/>
          <w:rFonts w:ascii="Times New Roman" w:hAnsi="Times New Roman" w:cs="Times New Roman"/>
          <w:sz w:val="28"/>
          <w:szCs w:val="28"/>
        </w:rPr>
        <w:t>Позволяет с наименьшими затратами энергии достичь определенных целей: повысить гибкость суставов, улучшить эластичность мышц и связок, нарастить силу мышц, выработать правильную осанку. Употребление в партерном экзерсисе йоги помогает выработать правильную осанку. Эта гимнастика оказывает благотворное воздействие почти на все органы человеческого тела и помогает излечивать самые разные заболевания. В йоге существуют упражнения, активно направленные на развитие разных мышц. Детям нужно давать точные инструкции для того, чтобы они сосредотачивали внимание на тех мышцах, которые сокращают или расслабляют. Сложные названия упражнений йоги лучше заменить более простыми для удобства запоминания их детьми;</w:t>
      </w:r>
    </w:p>
    <w:p w:rsidR="00EC2A80" w:rsidRPr="00DA602D" w:rsidRDefault="00EC2A80" w:rsidP="00571145">
      <w:pPr>
        <w:shd w:val="clear" w:color="auto" w:fill="FFFFFF"/>
        <w:spacing w:after="0" w:line="240" w:lineRule="auto"/>
        <w:jc w:val="both"/>
        <w:rPr>
          <w:rFonts w:ascii="Times New Roman" w:eastAsia="Times New Roman" w:hAnsi="Times New Roman" w:cs="Times New Roman"/>
          <w:b/>
          <w:color w:val="000000"/>
          <w:sz w:val="28"/>
          <w:szCs w:val="28"/>
        </w:rPr>
      </w:pPr>
    </w:p>
    <w:p w:rsidR="00EC2A80" w:rsidRPr="00DA602D" w:rsidRDefault="00EC2A80" w:rsidP="006E51A6">
      <w:pPr>
        <w:shd w:val="clear" w:color="auto" w:fill="FFFFFF"/>
        <w:spacing w:after="0" w:line="240" w:lineRule="auto"/>
        <w:jc w:val="center"/>
        <w:rPr>
          <w:rFonts w:ascii="Times New Roman" w:eastAsia="Times New Roman" w:hAnsi="Times New Roman" w:cs="Times New Roman"/>
          <w:b/>
          <w:color w:val="000000"/>
          <w:sz w:val="28"/>
          <w:szCs w:val="28"/>
        </w:rPr>
      </w:pPr>
      <w:r w:rsidRPr="00DA602D">
        <w:rPr>
          <w:rFonts w:ascii="Times New Roman" w:eastAsia="Times New Roman" w:hAnsi="Times New Roman" w:cs="Times New Roman"/>
          <w:b/>
          <w:color w:val="000000"/>
          <w:sz w:val="28"/>
          <w:szCs w:val="28"/>
        </w:rPr>
        <w:t>Координация движения.</w:t>
      </w:r>
    </w:p>
    <w:p w:rsidR="00EC2A80" w:rsidRPr="00DA602D" w:rsidRDefault="00EC2A80" w:rsidP="00571145">
      <w:pPr>
        <w:shd w:val="clear" w:color="auto" w:fill="FFFFFF"/>
        <w:spacing w:after="0" w:line="240" w:lineRule="auto"/>
        <w:jc w:val="both"/>
        <w:rPr>
          <w:rFonts w:ascii="Times New Roman" w:eastAsia="Times New Roman" w:hAnsi="Times New Roman" w:cs="Times New Roman"/>
          <w:b/>
          <w:color w:val="000000"/>
          <w:sz w:val="28"/>
          <w:szCs w:val="28"/>
        </w:rPr>
      </w:pPr>
    </w:p>
    <w:p w:rsidR="00EC2A80" w:rsidRPr="00DA602D" w:rsidRDefault="00EC2A80" w:rsidP="00571145">
      <w:pPr>
        <w:shd w:val="clear" w:color="auto" w:fill="FFFFFF"/>
        <w:spacing w:after="0" w:line="240" w:lineRule="auto"/>
        <w:jc w:val="both"/>
        <w:rPr>
          <w:rFonts w:ascii="Times New Roman" w:eastAsia="Times New Roman" w:hAnsi="Times New Roman" w:cs="Times New Roman"/>
          <w:sz w:val="28"/>
          <w:szCs w:val="28"/>
        </w:rPr>
      </w:pPr>
      <w:r w:rsidRPr="00DA602D">
        <w:rPr>
          <w:rFonts w:ascii="Times New Roman" w:eastAsia="Times New Roman" w:hAnsi="Times New Roman" w:cs="Times New Roman"/>
          <w:sz w:val="28"/>
          <w:szCs w:val="28"/>
        </w:rPr>
        <w:t>Среди двигательных функций особое значение для танца имеет координация движений. Различают три основных вида координации: нервную, мышечную, двигательную. Для нервной координации характерно чувство ритма, равновесия, различных поз, осанки и т.п. Они могут быть закреплены в памяти. Запоминание движений, профессиональная память - одна из особенностей координации зависящей от работы зрительного и вестибулярного аппарата других органов. В мышечной координации характерно групповое взаимодействие мышц, которое обеспечивает устойчивость тела (при ходьбе, беге и других движениях). Двигательная координация – это процесс согласования движений звеньев тела в пространстве и во времени (одновременное и последовательное).</w:t>
      </w:r>
    </w:p>
    <w:p w:rsidR="00EC2A80" w:rsidRPr="00DA602D" w:rsidRDefault="00EC2A80" w:rsidP="00571145">
      <w:pPr>
        <w:shd w:val="clear" w:color="auto" w:fill="FFFFFF"/>
        <w:spacing w:after="0" w:line="240" w:lineRule="auto"/>
        <w:jc w:val="both"/>
        <w:rPr>
          <w:rFonts w:ascii="Times New Roman" w:eastAsia="Times New Roman" w:hAnsi="Times New Roman" w:cs="Times New Roman"/>
          <w:sz w:val="28"/>
          <w:szCs w:val="28"/>
        </w:rPr>
      </w:pPr>
      <w:r w:rsidRPr="00DA602D">
        <w:rPr>
          <w:rFonts w:ascii="Times New Roman" w:eastAsia="Times New Roman" w:hAnsi="Times New Roman" w:cs="Times New Roman"/>
          <w:sz w:val="28"/>
          <w:szCs w:val="28"/>
        </w:rPr>
        <w:t xml:space="preserve">Координация присутствует во всех разделах урока, везде, где необходимо соединить движения двух или более центров в одной комбинации. </w:t>
      </w:r>
    </w:p>
    <w:p w:rsidR="00EC2A80" w:rsidRPr="00DA602D" w:rsidRDefault="00EC2A80" w:rsidP="00571145">
      <w:pPr>
        <w:shd w:val="clear" w:color="auto" w:fill="FFFFFF"/>
        <w:spacing w:after="0" w:line="240" w:lineRule="auto"/>
        <w:jc w:val="both"/>
        <w:rPr>
          <w:rFonts w:ascii="Times New Roman" w:eastAsia="Times New Roman" w:hAnsi="Times New Roman" w:cs="Times New Roman"/>
          <w:sz w:val="28"/>
          <w:szCs w:val="28"/>
        </w:rPr>
      </w:pPr>
      <w:r w:rsidRPr="00DA602D">
        <w:rPr>
          <w:rFonts w:ascii="Times New Roman" w:eastAsia="Times New Roman" w:hAnsi="Times New Roman" w:cs="Times New Roman"/>
          <w:sz w:val="28"/>
          <w:szCs w:val="28"/>
        </w:rPr>
        <w:t>В.</w:t>
      </w:r>
      <w:proofErr w:type="gramStart"/>
      <w:r w:rsidRPr="00DA602D">
        <w:rPr>
          <w:rFonts w:ascii="Times New Roman" w:eastAsia="Times New Roman" w:hAnsi="Times New Roman" w:cs="Times New Roman"/>
          <w:sz w:val="28"/>
          <w:szCs w:val="28"/>
        </w:rPr>
        <w:t>Ю</w:t>
      </w:r>
      <w:proofErr w:type="gramEnd"/>
      <w:r w:rsidRPr="00DA602D">
        <w:rPr>
          <w:rFonts w:ascii="Times New Roman" w:eastAsia="Times New Roman" w:hAnsi="Times New Roman" w:cs="Times New Roman"/>
          <w:sz w:val="28"/>
          <w:szCs w:val="28"/>
        </w:rPr>
        <w:t xml:space="preserve"> Никитин–доктор педагогических наук, кандидат искусствоведения, профессор кафедры современных направлений хореографии МГИК для развития координации предлагает специальный комплекс, который я включаю в процесс уроков.</w:t>
      </w:r>
    </w:p>
    <w:p w:rsidR="00EC2A80" w:rsidRPr="00DA602D" w:rsidRDefault="00EC2A80" w:rsidP="00571145">
      <w:pPr>
        <w:shd w:val="clear" w:color="auto" w:fill="FFFFFF"/>
        <w:spacing w:after="0" w:line="240" w:lineRule="auto"/>
        <w:jc w:val="both"/>
        <w:rPr>
          <w:rFonts w:ascii="Times New Roman" w:eastAsia="Times New Roman" w:hAnsi="Times New Roman" w:cs="Times New Roman"/>
          <w:color w:val="000000"/>
          <w:sz w:val="28"/>
          <w:szCs w:val="28"/>
        </w:rPr>
      </w:pPr>
    </w:p>
    <w:p w:rsidR="00E3202D" w:rsidRPr="00DA602D" w:rsidRDefault="00E3202D" w:rsidP="00571145">
      <w:pPr>
        <w:shd w:val="clear" w:color="auto" w:fill="FFFFFF"/>
        <w:spacing w:after="0" w:line="240" w:lineRule="auto"/>
        <w:jc w:val="both"/>
        <w:rPr>
          <w:rFonts w:ascii="Times New Roman" w:eastAsia="Times New Roman" w:hAnsi="Times New Roman" w:cs="Times New Roman"/>
          <w:color w:val="000000"/>
          <w:sz w:val="28"/>
          <w:szCs w:val="28"/>
        </w:rPr>
      </w:pPr>
    </w:p>
    <w:p w:rsidR="00E3202D" w:rsidRDefault="00A62E95" w:rsidP="00571145">
      <w:pPr>
        <w:shd w:val="clear" w:color="auto" w:fill="FFFFFF"/>
        <w:spacing w:after="0" w:line="240" w:lineRule="auto"/>
        <w:jc w:val="both"/>
        <w:rPr>
          <w:rFonts w:ascii="Times New Roman" w:eastAsia="Times New Roman" w:hAnsi="Times New Roman" w:cs="Times New Roman"/>
          <w:color w:val="000000"/>
          <w:sz w:val="28"/>
          <w:szCs w:val="28"/>
        </w:rPr>
      </w:pPr>
      <w:r w:rsidRPr="00571145">
        <w:rPr>
          <w:rFonts w:ascii="Times New Roman" w:eastAsia="Times New Roman" w:hAnsi="Times New Roman" w:cs="Times New Roman"/>
          <w:color w:val="000000"/>
          <w:sz w:val="28"/>
          <w:szCs w:val="28"/>
        </w:rPr>
        <w:t>Предлагаю вашему вниманию п</w:t>
      </w:r>
      <w:r w:rsidR="00E3202D" w:rsidRPr="00571145">
        <w:rPr>
          <w:rFonts w:ascii="Times New Roman" w:eastAsia="Times New Roman" w:hAnsi="Times New Roman" w:cs="Times New Roman"/>
          <w:color w:val="000000"/>
          <w:sz w:val="28"/>
          <w:szCs w:val="28"/>
        </w:rPr>
        <w:t>римерный</w:t>
      </w:r>
      <w:r w:rsidR="0037578E" w:rsidRPr="00571145">
        <w:rPr>
          <w:rFonts w:ascii="Times New Roman" w:eastAsia="Times New Roman" w:hAnsi="Times New Roman" w:cs="Times New Roman"/>
          <w:color w:val="000000"/>
          <w:sz w:val="28"/>
          <w:szCs w:val="28"/>
        </w:rPr>
        <w:t xml:space="preserve"> </w:t>
      </w:r>
      <w:r w:rsidR="00E3202D" w:rsidRPr="00571145">
        <w:rPr>
          <w:rFonts w:ascii="Times New Roman" w:eastAsia="Times New Roman" w:hAnsi="Times New Roman" w:cs="Times New Roman"/>
          <w:color w:val="000000"/>
          <w:sz w:val="28"/>
          <w:szCs w:val="28"/>
        </w:rPr>
        <w:t xml:space="preserve"> комплекс</w:t>
      </w:r>
      <w:r w:rsidR="0037578E" w:rsidRPr="00571145">
        <w:rPr>
          <w:rFonts w:ascii="Times New Roman" w:eastAsia="Times New Roman" w:hAnsi="Times New Roman" w:cs="Times New Roman"/>
          <w:color w:val="000000"/>
          <w:sz w:val="28"/>
          <w:szCs w:val="28"/>
        </w:rPr>
        <w:t xml:space="preserve"> </w:t>
      </w:r>
      <w:r w:rsidRPr="00571145">
        <w:rPr>
          <w:rFonts w:ascii="Times New Roman" w:eastAsia="Times New Roman" w:hAnsi="Times New Roman" w:cs="Times New Roman"/>
          <w:color w:val="000000"/>
          <w:sz w:val="28"/>
          <w:szCs w:val="28"/>
        </w:rPr>
        <w:t>упражнений, направленный</w:t>
      </w:r>
      <w:r w:rsidR="00E3202D" w:rsidRPr="00571145">
        <w:rPr>
          <w:rFonts w:ascii="Times New Roman" w:eastAsia="Times New Roman" w:hAnsi="Times New Roman" w:cs="Times New Roman"/>
          <w:color w:val="000000"/>
          <w:sz w:val="28"/>
          <w:szCs w:val="28"/>
        </w:rPr>
        <w:t xml:space="preserve"> на постановку</w:t>
      </w:r>
      <w:r w:rsidR="00571145">
        <w:rPr>
          <w:rFonts w:ascii="Times New Roman" w:eastAsia="Times New Roman" w:hAnsi="Times New Roman" w:cs="Times New Roman"/>
          <w:color w:val="000000"/>
          <w:sz w:val="28"/>
          <w:szCs w:val="28"/>
        </w:rPr>
        <w:t xml:space="preserve"> </w:t>
      </w:r>
      <w:r w:rsidR="00E3202D" w:rsidRPr="00571145">
        <w:rPr>
          <w:rFonts w:ascii="Times New Roman" w:eastAsia="Times New Roman" w:hAnsi="Times New Roman" w:cs="Times New Roman"/>
          <w:color w:val="000000"/>
          <w:sz w:val="28"/>
          <w:szCs w:val="28"/>
        </w:rPr>
        <w:t>правильной осанки и укрепление мышц туловища</w:t>
      </w:r>
      <w:r w:rsidRPr="00571145">
        <w:rPr>
          <w:rFonts w:ascii="Times New Roman" w:eastAsia="Times New Roman" w:hAnsi="Times New Roman" w:cs="Times New Roman"/>
          <w:color w:val="000000"/>
          <w:sz w:val="28"/>
          <w:szCs w:val="28"/>
        </w:rPr>
        <w:t>, которые могут выполняться в хореографическом зале и с  родителями в домашних условиях</w:t>
      </w:r>
      <w:r w:rsidRPr="00DA602D">
        <w:rPr>
          <w:rFonts w:ascii="Times New Roman" w:eastAsia="Times New Roman" w:hAnsi="Times New Roman" w:cs="Times New Roman"/>
          <w:color w:val="000000"/>
          <w:sz w:val="28"/>
          <w:szCs w:val="28"/>
        </w:rPr>
        <w:t>.</w:t>
      </w:r>
    </w:p>
    <w:p w:rsidR="006E51A6" w:rsidRPr="00571145" w:rsidRDefault="006E51A6" w:rsidP="00571145">
      <w:pPr>
        <w:shd w:val="clear" w:color="auto" w:fill="FFFFFF"/>
        <w:spacing w:after="0" w:line="240" w:lineRule="auto"/>
        <w:jc w:val="both"/>
        <w:rPr>
          <w:rFonts w:ascii="Times New Roman" w:eastAsia="Times New Roman" w:hAnsi="Times New Roman" w:cs="Times New Roman"/>
          <w:color w:val="000000"/>
          <w:sz w:val="28"/>
          <w:szCs w:val="28"/>
        </w:rPr>
      </w:pPr>
    </w:p>
    <w:p w:rsidR="00E3202D" w:rsidRDefault="006E51A6" w:rsidP="006E51A6">
      <w:pPr>
        <w:shd w:val="clear" w:color="auto" w:fill="FFFFFF"/>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К</w:t>
      </w:r>
      <w:r w:rsidRPr="006E51A6">
        <w:rPr>
          <w:rFonts w:ascii="Times New Roman" w:eastAsia="Times New Roman" w:hAnsi="Times New Roman" w:cs="Times New Roman"/>
          <w:b/>
          <w:color w:val="000000"/>
          <w:sz w:val="28"/>
          <w:szCs w:val="28"/>
        </w:rPr>
        <w:t>омплекс упражнений, направленный на постановку правильной осанки и укрепление мышц туловища</w:t>
      </w:r>
    </w:p>
    <w:p w:rsidR="006E51A6" w:rsidRPr="006E51A6" w:rsidRDefault="006E51A6" w:rsidP="006E51A6">
      <w:pPr>
        <w:shd w:val="clear" w:color="auto" w:fill="FFFFFF"/>
        <w:spacing w:after="0" w:line="240" w:lineRule="auto"/>
        <w:rPr>
          <w:rFonts w:ascii="Times New Roman" w:eastAsia="Times New Roman" w:hAnsi="Times New Roman" w:cs="Times New Roman"/>
          <w:b/>
          <w:color w:val="000000"/>
          <w:sz w:val="28"/>
          <w:szCs w:val="28"/>
        </w:rPr>
      </w:pPr>
    </w:p>
    <w:p w:rsidR="00E3202D" w:rsidRPr="006E51A6" w:rsidRDefault="00E3202D" w:rsidP="006E51A6">
      <w:pPr>
        <w:pStyle w:val="a4"/>
        <w:numPr>
          <w:ilvl w:val="0"/>
          <w:numId w:val="2"/>
        </w:numPr>
        <w:shd w:val="clear" w:color="auto" w:fill="FFFFFF"/>
        <w:spacing w:after="0" w:line="240" w:lineRule="auto"/>
        <w:ind w:left="284" w:hanging="426"/>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Упражнение № 1: И.</w:t>
      </w:r>
      <w:r w:rsidR="0037578E" w:rsidRPr="00DA602D">
        <w:rPr>
          <w:rFonts w:ascii="Times New Roman" w:eastAsia="Times New Roman" w:hAnsi="Times New Roman" w:cs="Times New Roman"/>
          <w:color w:val="000000"/>
          <w:sz w:val="28"/>
          <w:szCs w:val="28"/>
        </w:rPr>
        <w:t xml:space="preserve"> </w:t>
      </w:r>
      <w:proofErr w:type="gramStart"/>
      <w:r w:rsidRPr="00DA602D">
        <w:rPr>
          <w:rFonts w:ascii="Times New Roman" w:eastAsia="Times New Roman" w:hAnsi="Times New Roman" w:cs="Times New Roman"/>
          <w:color w:val="000000"/>
          <w:sz w:val="28"/>
          <w:szCs w:val="28"/>
        </w:rPr>
        <w:t>п</w:t>
      </w:r>
      <w:proofErr w:type="gramEnd"/>
      <w:r w:rsidRPr="00DA602D">
        <w:rPr>
          <w:rFonts w:ascii="Times New Roman" w:eastAsia="Times New Roman" w:hAnsi="Times New Roman" w:cs="Times New Roman"/>
          <w:color w:val="000000"/>
          <w:sz w:val="28"/>
          <w:szCs w:val="28"/>
        </w:rPr>
        <w:t xml:space="preserve"> лёжа на полу носки на себя, посмотреть, держать 4 счета, следующие 4 счета расслабиться. Движение повторяется 8 раз</w:t>
      </w:r>
    </w:p>
    <w:p w:rsidR="00E3202D" w:rsidRPr="006E51A6" w:rsidRDefault="00E3202D" w:rsidP="006E51A6">
      <w:pPr>
        <w:pStyle w:val="a4"/>
        <w:numPr>
          <w:ilvl w:val="0"/>
          <w:numId w:val="2"/>
        </w:numPr>
        <w:shd w:val="clear" w:color="auto" w:fill="FFFFFF"/>
        <w:spacing w:after="0" w:line="240" w:lineRule="auto"/>
        <w:ind w:left="284" w:hanging="426"/>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Упражнение № 2: И. п. лёжа на спине. Ноги согнуть и поставить ближе к тазу, поднять туловище, держать «мост», не прогибаясь. Одновременно работать руками, одна вверх, другая вниз — на каждый счет, меняя положение рук. Упражнение выполняется 16 раз.</w:t>
      </w:r>
    </w:p>
    <w:p w:rsidR="00E3202D" w:rsidRPr="00DA602D" w:rsidRDefault="00E3202D" w:rsidP="00571145">
      <w:pPr>
        <w:pStyle w:val="a4"/>
        <w:numPr>
          <w:ilvl w:val="0"/>
          <w:numId w:val="2"/>
        </w:numPr>
        <w:shd w:val="clear" w:color="auto" w:fill="FFFFFF"/>
        <w:spacing w:after="0" w:line="240" w:lineRule="auto"/>
        <w:ind w:left="284" w:hanging="426"/>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Упражнение №</w:t>
      </w:r>
      <w:r w:rsidR="00DE5C00" w:rsidRPr="00DA602D">
        <w:rPr>
          <w:rFonts w:ascii="Times New Roman" w:eastAsia="Times New Roman" w:hAnsi="Times New Roman" w:cs="Times New Roman"/>
          <w:color w:val="000000"/>
          <w:sz w:val="28"/>
          <w:szCs w:val="28"/>
        </w:rPr>
        <w:t xml:space="preserve"> </w:t>
      </w:r>
      <w:r w:rsidRPr="00DA602D">
        <w:rPr>
          <w:rFonts w:ascii="Times New Roman" w:eastAsia="Times New Roman" w:hAnsi="Times New Roman" w:cs="Times New Roman"/>
          <w:color w:val="000000"/>
          <w:sz w:val="28"/>
          <w:szCs w:val="28"/>
        </w:rPr>
        <w:t xml:space="preserve">3: И. п. Лёжа на спине руки вдоль туловища ладонями вверх. Раз. Опираясь на руки, прогнуться. Два — прижать </w:t>
      </w:r>
      <w:proofErr w:type="gramStart"/>
      <w:r w:rsidRPr="00DA602D">
        <w:rPr>
          <w:rFonts w:ascii="Times New Roman" w:eastAsia="Times New Roman" w:hAnsi="Times New Roman" w:cs="Times New Roman"/>
          <w:color w:val="000000"/>
          <w:sz w:val="28"/>
          <w:szCs w:val="28"/>
        </w:rPr>
        <w:t>поясничный</w:t>
      </w:r>
      <w:proofErr w:type="gramEnd"/>
    </w:p>
    <w:p w:rsidR="00E3202D" w:rsidRPr="00DA602D" w:rsidRDefault="00E3202D" w:rsidP="006E51A6">
      <w:pPr>
        <w:shd w:val="clear" w:color="auto" w:fill="FFFFFF"/>
        <w:spacing w:after="0" w:line="240" w:lineRule="auto"/>
        <w:ind w:left="284" w:hanging="426"/>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отдел позвоночника. Упражнение повторить 16 раз.</w:t>
      </w:r>
    </w:p>
    <w:p w:rsidR="00E3202D" w:rsidRPr="006E51A6" w:rsidRDefault="00E3202D" w:rsidP="006E51A6">
      <w:pPr>
        <w:pStyle w:val="a4"/>
        <w:numPr>
          <w:ilvl w:val="0"/>
          <w:numId w:val="2"/>
        </w:numPr>
        <w:shd w:val="clear" w:color="auto" w:fill="FFFFFF"/>
        <w:spacing w:after="0" w:line="240" w:lineRule="auto"/>
        <w:ind w:left="284" w:hanging="426"/>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Упражнение №</w:t>
      </w:r>
      <w:r w:rsidR="00DE5C00" w:rsidRPr="00DA602D">
        <w:rPr>
          <w:rFonts w:ascii="Times New Roman" w:eastAsia="Times New Roman" w:hAnsi="Times New Roman" w:cs="Times New Roman"/>
          <w:color w:val="000000"/>
          <w:sz w:val="28"/>
          <w:szCs w:val="28"/>
        </w:rPr>
        <w:t xml:space="preserve"> </w:t>
      </w:r>
      <w:r w:rsidRPr="00DA602D">
        <w:rPr>
          <w:rFonts w:ascii="Times New Roman" w:eastAsia="Times New Roman" w:hAnsi="Times New Roman" w:cs="Times New Roman"/>
          <w:color w:val="000000"/>
          <w:sz w:val="28"/>
          <w:szCs w:val="28"/>
        </w:rPr>
        <w:t>4: И. п. Лёжа на спине руки в стороны ладонями вниз.</w:t>
      </w:r>
      <w:proofErr w:type="gramStart"/>
      <w:r w:rsidRPr="00DA602D">
        <w:rPr>
          <w:rFonts w:ascii="Times New Roman" w:eastAsia="Times New Roman" w:hAnsi="Times New Roman" w:cs="Times New Roman"/>
          <w:color w:val="000000"/>
          <w:sz w:val="28"/>
          <w:szCs w:val="28"/>
        </w:rPr>
        <w:t xml:space="preserve"> .</w:t>
      </w:r>
      <w:proofErr w:type="gramEnd"/>
      <w:r w:rsidRPr="00DA602D">
        <w:rPr>
          <w:rFonts w:ascii="Times New Roman" w:eastAsia="Times New Roman" w:hAnsi="Times New Roman" w:cs="Times New Roman"/>
          <w:color w:val="000000"/>
          <w:sz w:val="28"/>
          <w:szCs w:val="28"/>
        </w:rPr>
        <w:t xml:space="preserve"> Раз-два-три - поднять правую согнутую ногу в колене и прямую левую, держать. Четыре— </w:t>
      </w:r>
      <w:proofErr w:type="gramStart"/>
      <w:r w:rsidRPr="00DA602D">
        <w:rPr>
          <w:rFonts w:ascii="Times New Roman" w:eastAsia="Times New Roman" w:hAnsi="Times New Roman" w:cs="Times New Roman"/>
          <w:color w:val="000000"/>
          <w:sz w:val="28"/>
          <w:szCs w:val="28"/>
        </w:rPr>
        <w:t>и.</w:t>
      </w:r>
      <w:proofErr w:type="gramEnd"/>
      <w:r w:rsidRPr="00DA602D">
        <w:rPr>
          <w:rFonts w:ascii="Times New Roman" w:eastAsia="Times New Roman" w:hAnsi="Times New Roman" w:cs="Times New Roman"/>
          <w:color w:val="000000"/>
          <w:sz w:val="28"/>
          <w:szCs w:val="28"/>
        </w:rPr>
        <w:t xml:space="preserve"> п. То же, согнув левую. . Упражнение повторяется 16 раз.</w:t>
      </w:r>
    </w:p>
    <w:p w:rsidR="00E3202D" w:rsidRPr="006E51A6" w:rsidRDefault="00E3202D" w:rsidP="006E51A6">
      <w:pPr>
        <w:pStyle w:val="a4"/>
        <w:numPr>
          <w:ilvl w:val="0"/>
          <w:numId w:val="2"/>
        </w:numPr>
        <w:shd w:val="clear" w:color="auto" w:fill="FFFFFF"/>
        <w:spacing w:after="0" w:line="240" w:lineRule="auto"/>
        <w:ind w:left="284" w:hanging="426"/>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Упражнение №</w:t>
      </w:r>
      <w:r w:rsidR="00DE5C00" w:rsidRPr="00DA602D">
        <w:rPr>
          <w:rFonts w:ascii="Times New Roman" w:eastAsia="Times New Roman" w:hAnsi="Times New Roman" w:cs="Times New Roman"/>
          <w:color w:val="000000"/>
          <w:sz w:val="28"/>
          <w:szCs w:val="28"/>
        </w:rPr>
        <w:t xml:space="preserve"> </w:t>
      </w:r>
      <w:r w:rsidRPr="00DA602D">
        <w:rPr>
          <w:rFonts w:ascii="Times New Roman" w:eastAsia="Times New Roman" w:hAnsi="Times New Roman" w:cs="Times New Roman"/>
          <w:color w:val="000000"/>
          <w:sz w:val="28"/>
          <w:szCs w:val="28"/>
        </w:rPr>
        <w:t>5: И. п. лёжа на спине руки под голову. Поднять обе ног</w:t>
      </w:r>
      <w:proofErr w:type="gramStart"/>
      <w:r w:rsidRPr="00DA602D">
        <w:rPr>
          <w:rFonts w:ascii="Times New Roman" w:eastAsia="Times New Roman" w:hAnsi="Times New Roman" w:cs="Times New Roman"/>
          <w:color w:val="000000"/>
          <w:sz w:val="28"/>
          <w:szCs w:val="28"/>
        </w:rPr>
        <w:t>и(</w:t>
      </w:r>
      <w:proofErr w:type="gramEnd"/>
      <w:r w:rsidRPr="00DA602D">
        <w:rPr>
          <w:rFonts w:ascii="Times New Roman" w:eastAsia="Times New Roman" w:hAnsi="Times New Roman" w:cs="Times New Roman"/>
          <w:color w:val="000000"/>
          <w:sz w:val="28"/>
          <w:szCs w:val="28"/>
        </w:rPr>
        <w:t xml:space="preserve"> невысоко), раз - развести, два - соединить и три-четыре- положить в и.п. Упражнение повторяется 8 раз</w:t>
      </w:r>
    </w:p>
    <w:p w:rsidR="00E3202D" w:rsidRPr="006E51A6" w:rsidRDefault="00E3202D" w:rsidP="006E51A6">
      <w:pPr>
        <w:pStyle w:val="a4"/>
        <w:numPr>
          <w:ilvl w:val="0"/>
          <w:numId w:val="2"/>
        </w:numPr>
        <w:shd w:val="clear" w:color="auto" w:fill="FFFFFF"/>
        <w:spacing w:after="0" w:line="240" w:lineRule="auto"/>
        <w:ind w:left="284" w:hanging="426"/>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Упражнение№</w:t>
      </w:r>
      <w:r w:rsidR="00DE5C00" w:rsidRPr="00DA602D">
        <w:rPr>
          <w:rFonts w:ascii="Times New Roman" w:eastAsia="Times New Roman" w:hAnsi="Times New Roman" w:cs="Times New Roman"/>
          <w:color w:val="000000"/>
          <w:sz w:val="28"/>
          <w:szCs w:val="28"/>
        </w:rPr>
        <w:t xml:space="preserve"> </w:t>
      </w:r>
      <w:r w:rsidRPr="00DA602D">
        <w:rPr>
          <w:rFonts w:ascii="Times New Roman" w:eastAsia="Times New Roman" w:hAnsi="Times New Roman" w:cs="Times New Roman"/>
          <w:color w:val="000000"/>
          <w:sz w:val="28"/>
          <w:szCs w:val="28"/>
        </w:rPr>
        <w:t>6: </w:t>
      </w:r>
      <w:proofErr w:type="spellStart"/>
      <w:r w:rsidRPr="00DA602D">
        <w:rPr>
          <w:rFonts w:ascii="Times New Roman" w:eastAsia="Times New Roman" w:hAnsi="Times New Roman" w:cs="Times New Roman"/>
          <w:color w:val="000000"/>
          <w:sz w:val="28"/>
          <w:szCs w:val="28"/>
        </w:rPr>
        <w:t>И.п</w:t>
      </w:r>
      <w:proofErr w:type="spellEnd"/>
      <w:r w:rsidRPr="00DA602D">
        <w:rPr>
          <w:rFonts w:ascii="Times New Roman" w:eastAsia="Times New Roman" w:hAnsi="Times New Roman" w:cs="Times New Roman"/>
          <w:color w:val="000000"/>
          <w:sz w:val="28"/>
          <w:szCs w:val="28"/>
        </w:rPr>
        <w:t>. лёжа на животе. Подышать животом 8 счетов</w:t>
      </w:r>
    </w:p>
    <w:p w:rsidR="00E3202D" w:rsidRPr="00DA602D" w:rsidRDefault="00E3202D" w:rsidP="00571145">
      <w:pPr>
        <w:pStyle w:val="a4"/>
        <w:numPr>
          <w:ilvl w:val="0"/>
          <w:numId w:val="2"/>
        </w:numPr>
        <w:shd w:val="clear" w:color="auto" w:fill="FFFFFF"/>
        <w:spacing w:after="0" w:line="240" w:lineRule="auto"/>
        <w:ind w:left="284" w:hanging="426"/>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Упражнение №</w:t>
      </w:r>
      <w:r w:rsidR="00DE5C00" w:rsidRPr="00DA602D">
        <w:rPr>
          <w:rFonts w:ascii="Times New Roman" w:eastAsia="Times New Roman" w:hAnsi="Times New Roman" w:cs="Times New Roman"/>
          <w:color w:val="000000"/>
          <w:sz w:val="28"/>
          <w:szCs w:val="28"/>
        </w:rPr>
        <w:t xml:space="preserve"> </w:t>
      </w:r>
      <w:r w:rsidRPr="00DA602D">
        <w:rPr>
          <w:rFonts w:ascii="Times New Roman" w:eastAsia="Times New Roman" w:hAnsi="Times New Roman" w:cs="Times New Roman"/>
          <w:color w:val="000000"/>
          <w:sz w:val="28"/>
          <w:szCs w:val="28"/>
        </w:rPr>
        <w:t xml:space="preserve">7: И. п. Лежа на спине, руки вдоль корпуса. </w:t>
      </w:r>
      <w:proofErr w:type="gramStart"/>
      <w:r w:rsidRPr="00DA602D">
        <w:rPr>
          <w:rFonts w:ascii="Times New Roman" w:eastAsia="Times New Roman" w:hAnsi="Times New Roman" w:cs="Times New Roman"/>
          <w:color w:val="000000"/>
          <w:sz w:val="28"/>
          <w:szCs w:val="28"/>
        </w:rPr>
        <w:t>Раз-руки</w:t>
      </w:r>
      <w:proofErr w:type="gramEnd"/>
      <w:r w:rsidRPr="00DA602D">
        <w:rPr>
          <w:rFonts w:ascii="Times New Roman" w:eastAsia="Times New Roman" w:hAnsi="Times New Roman" w:cs="Times New Roman"/>
          <w:color w:val="000000"/>
          <w:sz w:val="28"/>
          <w:szCs w:val="28"/>
        </w:rPr>
        <w:t xml:space="preserve"> вверх. Два — сесть, опираясь руками сзади (спинка прямая). Три руки на пояс. Четыре — и. п. Упражнение повторяется 8 раз.</w:t>
      </w:r>
    </w:p>
    <w:p w:rsidR="00E3202D" w:rsidRPr="006E51A6" w:rsidRDefault="00E3202D" w:rsidP="006E51A6">
      <w:pPr>
        <w:pStyle w:val="a4"/>
        <w:numPr>
          <w:ilvl w:val="0"/>
          <w:numId w:val="2"/>
        </w:numPr>
        <w:shd w:val="clear" w:color="auto" w:fill="FFFFFF"/>
        <w:spacing w:after="0" w:line="240" w:lineRule="auto"/>
        <w:ind w:left="284" w:hanging="426"/>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Упражнение №</w:t>
      </w:r>
      <w:r w:rsidR="00DE5C00" w:rsidRPr="00DA602D">
        <w:rPr>
          <w:rFonts w:ascii="Times New Roman" w:eastAsia="Times New Roman" w:hAnsi="Times New Roman" w:cs="Times New Roman"/>
          <w:color w:val="000000"/>
          <w:sz w:val="28"/>
          <w:szCs w:val="28"/>
        </w:rPr>
        <w:t xml:space="preserve"> </w:t>
      </w:r>
      <w:r w:rsidRPr="00DA602D">
        <w:rPr>
          <w:rFonts w:ascii="Times New Roman" w:eastAsia="Times New Roman" w:hAnsi="Times New Roman" w:cs="Times New Roman"/>
          <w:color w:val="000000"/>
          <w:sz w:val="28"/>
          <w:szCs w:val="28"/>
        </w:rPr>
        <w:t>8: И.п. сидят на гимнастических ковриках, руки на поясе, спина прямая 8 счетов, следующие 8 счетов, лечь на ноги с ровной спиной, пальцами рук достать пальцы ног. Упражнение выполняется 8 раз.</w:t>
      </w:r>
    </w:p>
    <w:p w:rsidR="00E3202D" w:rsidRPr="006E51A6" w:rsidRDefault="00E3202D" w:rsidP="006E51A6">
      <w:pPr>
        <w:pStyle w:val="a4"/>
        <w:numPr>
          <w:ilvl w:val="0"/>
          <w:numId w:val="2"/>
        </w:numPr>
        <w:shd w:val="clear" w:color="auto" w:fill="FFFFFF"/>
        <w:spacing w:after="0" w:line="240" w:lineRule="auto"/>
        <w:ind w:left="284" w:hanging="426"/>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Упражнение №</w:t>
      </w:r>
      <w:r w:rsidR="00DE5C00" w:rsidRPr="00DA602D">
        <w:rPr>
          <w:rFonts w:ascii="Times New Roman" w:eastAsia="Times New Roman" w:hAnsi="Times New Roman" w:cs="Times New Roman"/>
          <w:color w:val="000000"/>
          <w:sz w:val="28"/>
          <w:szCs w:val="28"/>
        </w:rPr>
        <w:t xml:space="preserve"> </w:t>
      </w:r>
      <w:r w:rsidRPr="00DA602D">
        <w:rPr>
          <w:rFonts w:ascii="Times New Roman" w:eastAsia="Times New Roman" w:hAnsi="Times New Roman" w:cs="Times New Roman"/>
          <w:color w:val="000000"/>
          <w:sz w:val="28"/>
          <w:szCs w:val="28"/>
        </w:rPr>
        <w:t>9 «Крылышки»: И.п. лёжа на животе. Руки к плечам ладонями - вперед; поднять плечи и голову вверх, держать 3 счета, на 4 и.п. Упражнение повторяется 8 раз.</w:t>
      </w:r>
    </w:p>
    <w:p w:rsidR="00E3202D" w:rsidRPr="006E51A6" w:rsidRDefault="00E3202D" w:rsidP="006E51A6">
      <w:pPr>
        <w:pStyle w:val="a4"/>
        <w:numPr>
          <w:ilvl w:val="0"/>
          <w:numId w:val="2"/>
        </w:numPr>
        <w:shd w:val="clear" w:color="auto" w:fill="FFFFFF"/>
        <w:spacing w:after="0" w:line="240" w:lineRule="auto"/>
        <w:ind w:left="284" w:hanging="426"/>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Упражнение №</w:t>
      </w:r>
      <w:r w:rsidR="00DE5C00" w:rsidRPr="00DA602D">
        <w:rPr>
          <w:rFonts w:ascii="Times New Roman" w:eastAsia="Times New Roman" w:hAnsi="Times New Roman" w:cs="Times New Roman"/>
          <w:color w:val="000000"/>
          <w:sz w:val="28"/>
          <w:szCs w:val="28"/>
        </w:rPr>
        <w:t xml:space="preserve"> </w:t>
      </w:r>
      <w:r w:rsidRPr="00DA602D">
        <w:rPr>
          <w:rFonts w:ascii="Times New Roman" w:eastAsia="Times New Roman" w:hAnsi="Times New Roman" w:cs="Times New Roman"/>
          <w:color w:val="000000"/>
          <w:sz w:val="28"/>
          <w:szCs w:val="28"/>
        </w:rPr>
        <w:t>10: И.п. лёжа на животе. Поочередно поднять одну ногу, затем другую (невысоко). Упражнение повторяется 16 раз.</w:t>
      </w:r>
    </w:p>
    <w:p w:rsidR="00E3202D" w:rsidRPr="00DA602D" w:rsidRDefault="00E3202D" w:rsidP="00571145">
      <w:pPr>
        <w:pStyle w:val="a4"/>
        <w:numPr>
          <w:ilvl w:val="0"/>
          <w:numId w:val="2"/>
        </w:numPr>
        <w:shd w:val="clear" w:color="auto" w:fill="FFFFFF"/>
        <w:spacing w:after="0" w:line="240" w:lineRule="auto"/>
        <w:ind w:left="284" w:hanging="426"/>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Упражнение №</w:t>
      </w:r>
      <w:r w:rsidR="00DE5C00" w:rsidRPr="00DA602D">
        <w:rPr>
          <w:rFonts w:ascii="Times New Roman" w:eastAsia="Times New Roman" w:hAnsi="Times New Roman" w:cs="Times New Roman"/>
          <w:color w:val="000000"/>
          <w:sz w:val="28"/>
          <w:szCs w:val="28"/>
        </w:rPr>
        <w:t xml:space="preserve"> </w:t>
      </w:r>
      <w:r w:rsidRPr="00DA602D">
        <w:rPr>
          <w:rFonts w:ascii="Times New Roman" w:eastAsia="Times New Roman" w:hAnsi="Times New Roman" w:cs="Times New Roman"/>
          <w:color w:val="000000"/>
          <w:sz w:val="28"/>
          <w:szCs w:val="28"/>
        </w:rPr>
        <w:t>11 «Сфинкс»: И.п. лёжа на животе. Раз- два - три – четыре - руки согнуты в локтях лежат на полу, прогнуться в спине.</w:t>
      </w:r>
    </w:p>
    <w:p w:rsidR="00292F4E" w:rsidRPr="00DA602D" w:rsidRDefault="006E51A6" w:rsidP="00571145">
      <w:pPr>
        <w:shd w:val="clear" w:color="auto" w:fill="FFFFFF"/>
        <w:spacing w:after="0" w:line="240" w:lineRule="auto"/>
        <w:ind w:left="284" w:hanging="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E3202D" w:rsidRPr="00DA602D">
        <w:rPr>
          <w:rFonts w:ascii="Times New Roman" w:eastAsia="Times New Roman" w:hAnsi="Times New Roman" w:cs="Times New Roman"/>
          <w:color w:val="000000"/>
          <w:sz w:val="28"/>
          <w:szCs w:val="28"/>
        </w:rPr>
        <w:t>Раз-два-три – четыр</w:t>
      </w:r>
      <w:proofErr w:type="gramStart"/>
      <w:r w:rsidR="00E3202D" w:rsidRPr="00DA602D">
        <w:rPr>
          <w:rFonts w:ascii="Times New Roman" w:eastAsia="Times New Roman" w:hAnsi="Times New Roman" w:cs="Times New Roman"/>
          <w:color w:val="000000"/>
          <w:sz w:val="28"/>
          <w:szCs w:val="28"/>
        </w:rPr>
        <w:t>е-</w:t>
      </w:r>
      <w:proofErr w:type="gramEnd"/>
      <w:r w:rsidR="00E3202D" w:rsidRPr="00DA602D">
        <w:rPr>
          <w:rFonts w:ascii="Times New Roman" w:eastAsia="Times New Roman" w:hAnsi="Times New Roman" w:cs="Times New Roman"/>
          <w:color w:val="000000"/>
          <w:sz w:val="28"/>
          <w:szCs w:val="28"/>
        </w:rPr>
        <w:t xml:space="preserve"> выпрямить руки. Раз- два - три – четыр</w:t>
      </w:r>
      <w:proofErr w:type="gramStart"/>
      <w:r w:rsidR="00E3202D" w:rsidRPr="00DA602D">
        <w:rPr>
          <w:rFonts w:ascii="Times New Roman" w:eastAsia="Times New Roman" w:hAnsi="Times New Roman" w:cs="Times New Roman"/>
          <w:color w:val="000000"/>
          <w:sz w:val="28"/>
          <w:szCs w:val="28"/>
        </w:rPr>
        <w:t>е–</w:t>
      </w:r>
      <w:proofErr w:type="gramEnd"/>
      <w:r w:rsidR="00E3202D" w:rsidRPr="00DA602D">
        <w:rPr>
          <w:rFonts w:ascii="Times New Roman" w:eastAsia="Times New Roman" w:hAnsi="Times New Roman" w:cs="Times New Roman"/>
          <w:color w:val="000000"/>
          <w:sz w:val="28"/>
          <w:szCs w:val="28"/>
        </w:rPr>
        <w:t>« шагаем</w:t>
      </w:r>
    </w:p>
    <w:p w:rsidR="00292F4E" w:rsidRPr="00DA602D" w:rsidRDefault="00292F4E" w:rsidP="00571145">
      <w:pPr>
        <w:shd w:val="clear" w:color="auto" w:fill="FFFFFF"/>
        <w:spacing w:after="0" w:line="240" w:lineRule="auto"/>
        <w:ind w:left="284" w:hanging="426"/>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 xml:space="preserve">     </w:t>
      </w:r>
      <w:r w:rsidR="00E3202D" w:rsidRPr="00DA602D">
        <w:rPr>
          <w:rFonts w:ascii="Times New Roman" w:eastAsia="Times New Roman" w:hAnsi="Times New Roman" w:cs="Times New Roman"/>
          <w:color w:val="000000"/>
          <w:sz w:val="28"/>
          <w:szCs w:val="28"/>
        </w:rPr>
        <w:t xml:space="preserve"> </w:t>
      </w:r>
      <w:r w:rsidR="006E51A6">
        <w:rPr>
          <w:rFonts w:ascii="Times New Roman" w:eastAsia="Times New Roman" w:hAnsi="Times New Roman" w:cs="Times New Roman"/>
          <w:color w:val="000000"/>
          <w:sz w:val="28"/>
          <w:szCs w:val="28"/>
        </w:rPr>
        <w:t xml:space="preserve"> </w:t>
      </w:r>
      <w:r w:rsidR="00E3202D" w:rsidRPr="00DA602D">
        <w:rPr>
          <w:rFonts w:ascii="Times New Roman" w:eastAsia="Times New Roman" w:hAnsi="Times New Roman" w:cs="Times New Roman"/>
          <w:color w:val="000000"/>
          <w:sz w:val="28"/>
          <w:szCs w:val="28"/>
        </w:rPr>
        <w:t xml:space="preserve">руками» к животу ещё прогибаясь в пояснице. Раз-два-три – четыре </w:t>
      </w:r>
      <w:r w:rsidRPr="00DA602D">
        <w:rPr>
          <w:rFonts w:ascii="Times New Roman" w:eastAsia="Times New Roman" w:hAnsi="Times New Roman" w:cs="Times New Roman"/>
          <w:color w:val="000000"/>
          <w:sz w:val="28"/>
          <w:szCs w:val="28"/>
        </w:rPr>
        <w:t>–</w:t>
      </w:r>
      <w:r w:rsidR="00E3202D" w:rsidRPr="00DA602D">
        <w:rPr>
          <w:rFonts w:ascii="Times New Roman" w:eastAsia="Times New Roman" w:hAnsi="Times New Roman" w:cs="Times New Roman"/>
          <w:color w:val="000000"/>
          <w:sz w:val="28"/>
          <w:szCs w:val="28"/>
        </w:rPr>
        <w:t xml:space="preserve"> </w:t>
      </w:r>
    </w:p>
    <w:p w:rsidR="00292F4E" w:rsidRPr="00DA602D" w:rsidRDefault="006E51A6" w:rsidP="00571145">
      <w:pPr>
        <w:shd w:val="clear" w:color="auto" w:fill="FFFFFF"/>
        <w:spacing w:after="0" w:line="240" w:lineRule="auto"/>
        <w:ind w:left="284" w:hanging="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E3202D" w:rsidRPr="00DA602D">
        <w:rPr>
          <w:rFonts w:ascii="Times New Roman" w:eastAsia="Times New Roman" w:hAnsi="Times New Roman" w:cs="Times New Roman"/>
          <w:color w:val="000000"/>
          <w:sz w:val="28"/>
          <w:szCs w:val="28"/>
        </w:rPr>
        <w:t>оторвать руки от пола в стороны и задержать и.п. Упражнение</w:t>
      </w:r>
    </w:p>
    <w:p w:rsidR="00E3202D" w:rsidRPr="00DA602D" w:rsidRDefault="006E51A6" w:rsidP="00571145">
      <w:pPr>
        <w:shd w:val="clear" w:color="auto" w:fill="FFFFFF"/>
        <w:spacing w:after="0" w:line="240" w:lineRule="auto"/>
        <w:ind w:left="284" w:hanging="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E3202D" w:rsidRPr="00DA602D">
        <w:rPr>
          <w:rFonts w:ascii="Times New Roman" w:eastAsia="Times New Roman" w:hAnsi="Times New Roman" w:cs="Times New Roman"/>
          <w:color w:val="000000"/>
          <w:sz w:val="28"/>
          <w:szCs w:val="28"/>
        </w:rPr>
        <w:t>повторяется 8 раз.</w:t>
      </w:r>
    </w:p>
    <w:p w:rsidR="00E3202D" w:rsidRPr="00DA602D" w:rsidRDefault="00E3202D" w:rsidP="00571145">
      <w:pPr>
        <w:pStyle w:val="a4"/>
        <w:numPr>
          <w:ilvl w:val="0"/>
          <w:numId w:val="2"/>
        </w:numPr>
        <w:shd w:val="clear" w:color="auto" w:fill="FFFFFF"/>
        <w:spacing w:after="0" w:line="240" w:lineRule="auto"/>
        <w:ind w:left="284" w:hanging="426"/>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lastRenderedPageBreak/>
        <w:t>Упражнение №</w:t>
      </w:r>
      <w:r w:rsidR="00DE5C00" w:rsidRPr="00DA602D">
        <w:rPr>
          <w:rFonts w:ascii="Times New Roman" w:eastAsia="Times New Roman" w:hAnsi="Times New Roman" w:cs="Times New Roman"/>
          <w:color w:val="000000"/>
          <w:sz w:val="28"/>
          <w:szCs w:val="28"/>
        </w:rPr>
        <w:t xml:space="preserve"> </w:t>
      </w:r>
      <w:r w:rsidRPr="00DA602D">
        <w:rPr>
          <w:rFonts w:ascii="Times New Roman" w:eastAsia="Times New Roman" w:hAnsi="Times New Roman" w:cs="Times New Roman"/>
          <w:color w:val="000000"/>
          <w:sz w:val="28"/>
          <w:szCs w:val="28"/>
        </w:rPr>
        <w:t>12 «Рыбка»: И.п. лёжа на животе Упираясь на руки прогнуть спину назад</w:t>
      </w:r>
      <w:proofErr w:type="gramStart"/>
      <w:r w:rsidRPr="00DA602D">
        <w:rPr>
          <w:rFonts w:ascii="Times New Roman" w:eastAsia="Times New Roman" w:hAnsi="Times New Roman" w:cs="Times New Roman"/>
          <w:color w:val="000000"/>
          <w:sz w:val="28"/>
          <w:szCs w:val="28"/>
        </w:rPr>
        <w:t xml:space="preserve"> .</w:t>
      </w:r>
      <w:proofErr w:type="gramEnd"/>
      <w:r w:rsidRPr="00DA602D">
        <w:rPr>
          <w:rFonts w:ascii="Times New Roman" w:eastAsia="Times New Roman" w:hAnsi="Times New Roman" w:cs="Times New Roman"/>
          <w:color w:val="000000"/>
          <w:sz w:val="28"/>
          <w:szCs w:val="28"/>
        </w:rPr>
        <w:t>Согнув ноги в коленях, стараясь коснуться ногами головы. Упражнение повторяется 12 раз.</w:t>
      </w:r>
    </w:p>
    <w:p w:rsidR="00E3202D" w:rsidRPr="00DA602D" w:rsidRDefault="00E3202D" w:rsidP="00571145">
      <w:pPr>
        <w:shd w:val="clear" w:color="auto" w:fill="FFFFFF"/>
        <w:spacing w:after="0" w:line="240" w:lineRule="auto"/>
        <w:ind w:left="284" w:hanging="426"/>
        <w:jc w:val="both"/>
        <w:rPr>
          <w:rFonts w:ascii="Times New Roman" w:eastAsia="Times New Roman" w:hAnsi="Times New Roman" w:cs="Times New Roman"/>
          <w:color w:val="000000"/>
          <w:sz w:val="28"/>
          <w:szCs w:val="28"/>
        </w:rPr>
      </w:pPr>
    </w:p>
    <w:p w:rsidR="00E3202D" w:rsidRPr="0081369A" w:rsidRDefault="00E3202D" w:rsidP="0081369A">
      <w:pPr>
        <w:pStyle w:val="a4"/>
        <w:numPr>
          <w:ilvl w:val="0"/>
          <w:numId w:val="2"/>
        </w:numPr>
        <w:shd w:val="clear" w:color="auto" w:fill="FFFFFF"/>
        <w:spacing w:after="0" w:line="240" w:lineRule="auto"/>
        <w:ind w:left="284" w:hanging="426"/>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Упражнение №</w:t>
      </w:r>
      <w:r w:rsidR="00DE5C00" w:rsidRPr="00DA602D">
        <w:rPr>
          <w:rFonts w:ascii="Times New Roman" w:eastAsia="Times New Roman" w:hAnsi="Times New Roman" w:cs="Times New Roman"/>
          <w:color w:val="000000"/>
          <w:sz w:val="28"/>
          <w:szCs w:val="28"/>
        </w:rPr>
        <w:t xml:space="preserve"> </w:t>
      </w:r>
      <w:r w:rsidRPr="00DA602D">
        <w:rPr>
          <w:rFonts w:ascii="Times New Roman" w:eastAsia="Times New Roman" w:hAnsi="Times New Roman" w:cs="Times New Roman"/>
          <w:color w:val="000000"/>
          <w:sz w:val="28"/>
          <w:szCs w:val="28"/>
        </w:rPr>
        <w:t xml:space="preserve">13: И.п. лёжа на спине, руки вверх. Согнуть ноги прижать колени руками к груди, 4 счета перекатываться вправо и влево и вернуться </w:t>
      </w:r>
      <w:proofErr w:type="gramStart"/>
      <w:r w:rsidRPr="00DA602D">
        <w:rPr>
          <w:rFonts w:ascii="Times New Roman" w:eastAsia="Times New Roman" w:hAnsi="Times New Roman" w:cs="Times New Roman"/>
          <w:color w:val="000000"/>
          <w:sz w:val="28"/>
          <w:szCs w:val="28"/>
        </w:rPr>
        <w:t>в</w:t>
      </w:r>
      <w:proofErr w:type="gramEnd"/>
      <w:r w:rsidRPr="00DA602D">
        <w:rPr>
          <w:rFonts w:ascii="Times New Roman" w:eastAsia="Times New Roman" w:hAnsi="Times New Roman" w:cs="Times New Roman"/>
          <w:color w:val="000000"/>
          <w:sz w:val="28"/>
          <w:szCs w:val="28"/>
        </w:rPr>
        <w:t xml:space="preserve"> и.п. потянуться </w:t>
      </w:r>
      <w:proofErr w:type="gramStart"/>
      <w:r w:rsidRPr="00DA602D">
        <w:rPr>
          <w:rFonts w:ascii="Times New Roman" w:eastAsia="Times New Roman" w:hAnsi="Times New Roman" w:cs="Times New Roman"/>
          <w:color w:val="000000"/>
          <w:sz w:val="28"/>
          <w:szCs w:val="28"/>
        </w:rPr>
        <w:t>руками</w:t>
      </w:r>
      <w:proofErr w:type="gramEnd"/>
      <w:r w:rsidRPr="00DA602D">
        <w:rPr>
          <w:rFonts w:ascii="Times New Roman" w:eastAsia="Times New Roman" w:hAnsi="Times New Roman" w:cs="Times New Roman"/>
          <w:color w:val="000000"/>
          <w:sz w:val="28"/>
          <w:szCs w:val="28"/>
        </w:rPr>
        <w:t xml:space="preserve"> вверх, вытянуть подъём, прижать поясницу к полу на 4 счета. Упражнение повторяется 8 раза.</w:t>
      </w:r>
    </w:p>
    <w:p w:rsidR="00E3202D" w:rsidRPr="00DA602D" w:rsidRDefault="00E3202D" w:rsidP="00571145">
      <w:pPr>
        <w:pStyle w:val="a4"/>
        <w:numPr>
          <w:ilvl w:val="0"/>
          <w:numId w:val="2"/>
        </w:numPr>
        <w:shd w:val="clear" w:color="auto" w:fill="FFFFFF"/>
        <w:spacing w:after="0" w:line="240" w:lineRule="auto"/>
        <w:ind w:left="284" w:hanging="426"/>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Упражнение № 14 «Кошечка»: И.п. упор на коленях. Раз – два - спину</w:t>
      </w:r>
    </w:p>
    <w:p w:rsidR="00E3202D" w:rsidRPr="00DA602D" w:rsidRDefault="00292F4E" w:rsidP="0081369A">
      <w:pPr>
        <w:shd w:val="clear" w:color="auto" w:fill="FFFFFF"/>
        <w:spacing w:after="0" w:line="240" w:lineRule="auto"/>
        <w:ind w:left="284" w:hanging="426"/>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 xml:space="preserve">          </w:t>
      </w:r>
      <w:r w:rsidR="00E3202D" w:rsidRPr="00DA602D">
        <w:rPr>
          <w:rFonts w:ascii="Times New Roman" w:eastAsia="Times New Roman" w:hAnsi="Times New Roman" w:cs="Times New Roman"/>
          <w:color w:val="000000"/>
          <w:sz w:val="28"/>
          <w:szCs w:val="28"/>
        </w:rPr>
        <w:t>прогнуть, голову поднять до предела вверх. Три – четыре – спину выгнуть, голову опустить вниз. Упражнение выполняется 16 раз.</w:t>
      </w:r>
    </w:p>
    <w:p w:rsidR="00E3202D" w:rsidRPr="00DA602D" w:rsidRDefault="00E3202D" w:rsidP="00571145">
      <w:pPr>
        <w:pStyle w:val="a4"/>
        <w:numPr>
          <w:ilvl w:val="0"/>
          <w:numId w:val="2"/>
        </w:numPr>
        <w:shd w:val="clear" w:color="auto" w:fill="FFFFFF"/>
        <w:spacing w:after="0" w:line="240" w:lineRule="auto"/>
        <w:ind w:left="284" w:hanging="426"/>
        <w:jc w:val="both"/>
        <w:rPr>
          <w:rFonts w:ascii="Times New Roman" w:eastAsia="Times New Roman" w:hAnsi="Times New Roman" w:cs="Times New Roman"/>
          <w:color w:val="000000"/>
          <w:sz w:val="28"/>
          <w:szCs w:val="28"/>
        </w:rPr>
      </w:pPr>
      <w:r w:rsidRPr="00DA602D">
        <w:rPr>
          <w:rFonts w:ascii="Times New Roman" w:eastAsia="Times New Roman" w:hAnsi="Times New Roman" w:cs="Times New Roman"/>
          <w:color w:val="000000"/>
          <w:sz w:val="28"/>
          <w:szCs w:val="28"/>
        </w:rPr>
        <w:t>Упражнение №</w:t>
      </w:r>
      <w:r w:rsidR="00DE5C00" w:rsidRPr="00DA602D">
        <w:rPr>
          <w:rFonts w:ascii="Times New Roman" w:eastAsia="Times New Roman" w:hAnsi="Times New Roman" w:cs="Times New Roman"/>
          <w:color w:val="000000"/>
          <w:sz w:val="28"/>
          <w:szCs w:val="28"/>
        </w:rPr>
        <w:t xml:space="preserve"> </w:t>
      </w:r>
      <w:r w:rsidRPr="00DA602D">
        <w:rPr>
          <w:rFonts w:ascii="Times New Roman" w:eastAsia="Times New Roman" w:hAnsi="Times New Roman" w:cs="Times New Roman"/>
          <w:color w:val="000000"/>
          <w:sz w:val="28"/>
          <w:szCs w:val="28"/>
        </w:rPr>
        <w:t>15 «Корзинка»: И.п. лёжа на животе, согнуть ноги в коленях и захватить стопы руками. Удерживать, это положение 4 счета прогнувшись в спине. Упражнение повторить 8 раз. В дальнейшем для развития гибкости поясного отдела постараться достать ногами</w:t>
      </w:r>
      <w:r w:rsidR="0037578E" w:rsidRPr="00DA602D">
        <w:rPr>
          <w:rFonts w:ascii="Times New Roman" w:eastAsia="Times New Roman" w:hAnsi="Times New Roman" w:cs="Times New Roman"/>
          <w:color w:val="000000"/>
          <w:sz w:val="28"/>
          <w:szCs w:val="28"/>
        </w:rPr>
        <w:t xml:space="preserve"> </w:t>
      </w:r>
      <w:r w:rsidRPr="00DA602D">
        <w:rPr>
          <w:rFonts w:ascii="Times New Roman" w:eastAsia="Times New Roman" w:hAnsi="Times New Roman" w:cs="Times New Roman"/>
          <w:color w:val="000000"/>
          <w:sz w:val="28"/>
          <w:szCs w:val="28"/>
        </w:rPr>
        <w:t>пол перед головой, руками надо держаться за бедра.</w:t>
      </w:r>
    </w:p>
    <w:p w:rsidR="00E3202D" w:rsidRPr="00DA602D" w:rsidRDefault="00E3202D" w:rsidP="00571145">
      <w:pPr>
        <w:shd w:val="clear" w:color="auto" w:fill="FFFFFF"/>
        <w:spacing w:after="0" w:line="240" w:lineRule="auto"/>
        <w:jc w:val="both"/>
        <w:rPr>
          <w:rFonts w:ascii="Times New Roman" w:eastAsia="Times New Roman" w:hAnsi="Times New Roman" w:cs="Times New Roman"/>
          <w:color w:val="000000"/>
          <w:sz w:val="28"/>
          <w:szCs w:val="28"/>
        </w:rPr>
      </w:pPr>
    </w:p>
    <w:p w:rsidR="00D450A8" w:rsidRPr="00DA602D" w:rsidRDefault="00D450A8" w:rsidP="00571145">
      <w:pPr>
        <w:spacing w:line="240" w:lineRule="auto"/>
        <w:ind w:firstLine="848"/>
        <w:jc w:val="both"/>
        <w:rPr>
          <w:rStyle w:val="c2"/>
          <w:rFonts w:ascii="Times New Roman" w:hAnsi="Times New Roman" w:cs="Times New Roman"/>
          <w:sz w:val="28"/>
          <w:szCs w:val="28"/>
        </w:rPr>
      </w:pPr>
      <w:r w:rsidRPr="00DA602D">
        <w:rPr>
          <w:rStyle w:val="c2"/>
          <w:rFonts w:ascii="Times New Roman" w:hAnsi="Times New Roman" w:cs="Times New Roman"/>
          <w:b/>
          <w:sz w:val="28"/>
          <w:szCs w:val="28"/>
        </w:rPr>
        <w:t>Задачей</w:t>
      </w:r>
      <w:r w:rsidRPr="00DA602D">
        <w:rPr>
          <w:rStyle w:val="c2"/>
          <w:rFonts w:ascii="Times New Roman" w:hAnsi="Times New Roman" w:cs="Times New Roman"/>
          <w:sz w:val="28"/>
          <w:szCs w:val="28"/>
        </w:rPr>
        <w:t xml:space="preserve"> </w:t>
      </w:r>
      <w:proofErr w:type="spellStart"/>
      <w:r w:rsidRPr="00DA602D">
        <w:rPr>
          <w:rStyle w:val="c2"/>
          <w:rFonts w:ascii="Times New Roman" w:hAnsi="Times New Roman" w:cs="Times New Roman"/>
          <w:sz w:val="28"/>
          <w:szCs w:val="28"/>
        </w:rPr>
        <w:t>здоровьесберегающих</w:t>
      </w:r>
      <w:proofErr w:type="spellEnd"/>
      <w:r w:rsidRPr="00DA602D">
        <w:rPr>
          <w:rStyle w:val="c2"/>
          <w:rFonts w:ascii="Times New Roman" w:hAnsi="Times New Roman" w:cs="Times New Roman"/>
          <w:sz w:val="28"/>
          <w:szCs w:val="28"/>
        </w:rPr>
        <w:t xml:space="preserve"> технологий является сохранение и укрепление здоровья и профилактика заболеваний, содействие правильному физическому развитию, повышение с помощью сре</w:t>
      </w:r>
      <w:proofErr w:type="gramStart"/>
      <w:r w:rsidRPr="00DA602D">
        <w:rPr>
          <w:rStyle w:val="c2"/>
          <w:rFonts w:ascii="Times New Roman" w:hAnsi="Times New Roman" w:cs="Times New Roman"/>
          <w:sz w:val="28"/>
          <w:szCs w:val="28"/>
        </w:rPr>
        <w:t>дств дв</w:t>
      </w:r>
      <w:proofErr w:type="gramEnd"/>
      <w:r w:rsidRPr="00DA602D">
        <w:rPr>
          <w:rStyle w:val="c2"/>
          <w:rFonts w:ascii="Times New Roman" w:hAnsi="Times New Roman" w:cs="Times New Roman"/>
          <w:sz w:val="28"/>
          <w:szCs w:val="28"/>
        </w:rPr>
        <w:t>игательной активности умственной работоспособности, снижение отрицательного воздействия чрезмерной нагрузки на психику воспитанника.</w:t>
      </w:r>
    </w:p>
    <w:p w:rsidR="00D450A8" w:rsidRPr="00DA602D" w:rsidRDefault="00D450A8" w:rsidP="00571145">
      <w:pPr>
        <w:spacing w:line="240" w:lineRule="auto"/>
        <w:ind w:firstLine="848"/>
        <w:jc w:val="both"/>
        <w:rPr>
          <w:rFonts w:ascii="Times New Roman" w:hAnsi="Times New Roman" w:cs="Times New Roman"/>
          <w:color w:val="000000"/>
          <w:sz w:val="28"/>
          <w:szCs w:val="28"/>
          <w:u w:val="single"/>
        </w:rPr>
      </w:pPr>
      <w:r w:rsidRPr="00DA602D">
        <w:rPr>
          <w:rFonts w:ascii="Times New Roman" w:hAnsi="Times New Roman" w:cs="Times New Roman"/>
          <w:color w:val="000000"/>
          <w:sz w:val="28"/>
          <w:szCs w:val="28"/>
          <w:u w:val="single"/>
        </w:rPr>
        <w:t xml:space="preserve">Функции </w:t>
      </w:r>
      <w:proofErr w:type="spellStart"/>
      <w:r w:rsidRPr="00DA602D">
        <w:rPr>
          <w:rFonts w:ascii="Times New Roman" w:hAnsi="Times New Roman" w:cs="Times New Roman"/>
          <w:color w:val="000000"/>
          <w:sz w:val="28"/>
          <w:szCs w:val="28"/>
          <w:u w:val="single"/>
        </w:rPr>
        <w:t>здоровьесберегающей</w:t>
      </w:r>
      <w:proofErr w:type="spellEnd"/>
      <w:r w:rsidRPr="00DA602D">
        <w:rPr>
          <w:rFonts w:ascii="Times New Roman" w:hAnsi="Times New Roman" w:cs="Times New Roman"/>
          <w:color w:val="000000"/>
          <w:sz w:val="28"/>
          <w:szCs w:val="28"/>
          <w:u w:val="single"/>
        </w:rPr>
        <w:t xml:space="preserve"> технологии:</w:t>
      </w:r>
    </w:p>
    <w:p w:rsidR="00D450A8" w:rsidRPr="00DA602D" w:rsidRDefault="00D450A8" w:rsidP="00571145">
      <w:pPr>
        <w:numPr>
          <w:ilvl w:val="0"/>
          <w:numId w:val="7"/>
        </w:numPr>
        <w:tabs>
          <w:tab w:val="left" w:pos="1266"/>
        </w:tabs>
        <w:spacing w:after="0" w:line="240" w:lineRule="auto"/>
        <w:ind w:left="0" w:firstLine="848"/>
        <w:jc w:val="both"/>
        <w:rPr>
          <w:rFonts w:ascii="Times New Roman" w:hAnsi="Times New Roman" w:cs="Times New Roman"/>
          <w:color w:val="000000"/>
          <w:sz w:val="28"/>
          <w:szCs w:val="28"/>
        </w:rPr>
      </w:pPr>
      <w:r w:rsidRPr="00DA602D">
        <w:rPr>
          <w:rFonts w:ascii="Times New Roman" w:hAnsi="Times New Roman" w:cs="Times New Roman"/>
          <w:b/>
          <w:i/>
          <w:color w:val="000000"/>
          <w:sz w:val="28"/>
          <w:szCs w:val="28"/>
        </w:rPr>
        <w:t>Формирующая.</w:t>
      </w:r>
      <w:r w:rsidRPr="00DA602D">
        <w:rPr>
          <w:rFonts w:ascii="Times New Roman" w:hAnsi="Times New Roman" w:cs="Times New Roman"/>
          <w:color w:val="000000"/>
          <w:sz w:val="28"/>
          <w:szCs w:val="28"/>
        </w:rPr>
        <w:t xml:space="preserve"> Осуществляется на основе биологических и социальных закономерностей становления личности. В основе формирования личности лежат наследственные качества, предопределяющие индивидуальные физические и психические свойства. Дополняют формирующее воздействие на личность социальные факторы, обстановка в семье, классном коллективе, установки на сбережение и умножение здоровья базы функционирования личности в обществе, учебной деятельности, природной среде.</w:t>
      </w:r>
    </w:p>
    <w:p w:rsidR="00D450A8" w:rsidRPr="00DA602D" w:rsidRDefault="00D450A8" w:rsidP="00571145">
      <w:pPr>
        <w:numPr>
          <w:ilvl w:val="0"/>
          <w:numId w:val="7"/>
        </w:numPr>
        <w:tabs>
          <w:tab w:val="left" w:pos="1266"/>
        </w:tabs>
        <w:spacing w:after="0" w:line="240" w:lineRule="auto"/>
        <w:ind w:left="0" w:firstLine="848"/>
        <w:jc w:val="both"/>
        <w:rPr>
          <w:rFonts w:ascii="Times New Roman" w:hAnsi="Times New Roman" w:cs="Times New Roman"/>
          <w:color w:val="000000"/>
          <w:sz w:val="28"/>
          <w:szCs w:val="28"/>
        </w:rPr>
      </w:pPr>
      <w:r w:rsidRPr="00DA602D">
        <w:rPr>
          <w:rFonts w:ascii="Times New Roman" w:hAnsi="Times New Roman" w:cs="Times New Roman"/>
          <w:b/>
          <w:i/>
          <w:color w:val="000000"/>
          <w:sz w:val="28"/>
          <w:szCs w:val="28"/>
        </w:rPr>
        <w:t>Информативно-коммуникативная</w:t>
      </w:r>
      <w:r w:rsidRPr="00DA602D">
        <w:rPr>
          <w:rFonts w:ascii="Times New Roman" w:hAnsi="Times New Roman" w:cs="Times New Roman"/>
          <w:b/>
          <w:color w:val="000000"/>
          <w:sz w:val="28"/>
          <w:szCs w:val="28"/>
        </w:rPr>
        <w:t>.</w:t>
      </w:r>
      <w:r w:rsidRPr="00DA602D">
        <w:rPr>
          <w:rFonts w:ascii="Times New Roman" w:hAnsi="Times New Roman" w:cs="Times New Roman"/>
          <w:color w:val="000000"/>
          <w:sz w:val="28"/>
          <w:szCs w:val="28"/>
        </w:rPr>
        <w:t xml:space="preserve"> Обеспечивает трансляцию опята ведения здорового образа жизни, преемственность традиций, ценностных ориентаций, формирующих бережное отношение к индивидуальному здоровью, ценности каждой человеческой жизни.</w:t>
      </w:r>
    </w:p>
    <w:p w:rsidR="00D450A8" w:rsidRPr="00DA602D" w:rsidRDefault="00D450A8" w:rsidP="00571145">
      <w:pPr>
        <w:numPr>
          <w:ilvl w:val="0"/>
          <w:numId w:val="7"/>
        </w:numPr>
        <w:tabs>
          <w:tab w:val="left" w:pos="1266"/>
        </w:tabs>
        <w:spacing w:after="0" w:line="240" w:lineRule="auto"/>
        <w:ind w:left="0" w:firstLine="848"/>
        <w:jc w:val="both"/>
        <w:rPr>
          <w:rFonts w:ascii="Times New Roman" w:hAnsi="Times New Roman" w:cs="Times New Roman"/>
          <w:color w:val="000000"/>
          <w:sz w:val="28"/>
          <w:szCs w:val="28"/>
        </w:rPr>
      </w:pPr>
      <w:r w:rsidRPr="00DA602D">
        <w:rPr>
          <w:rFonts w:ascii="Times New Roman" w:hAnsi="Times New Roman" w:cs="Times New Roman"/>
          <w:b/>
          <w:i/>
          <w:color w:val="000000"/>
          <w:sz w:val="28"/>
          <w:szCs w:val="28"/>
        </w:rPr>
        <w:t>Диагностическая.</w:t>
      </w:r>
      <w:r w:rsidRPr="00DA602D">
        <w:rPr>
          <w:rFonts w:ascii="Times New Roman" w:hAnsi="Times New Roman" w:cs="Times New Roman"/>
          <w:color w:val="000000"/>
          <w:sz w:val="28"/>
          <w:szCs w:val="28"/>
        </w:rPr>
        <w:t xml:space="preserve"> Заключается в мониторинге развития учащихся на основе прогностического контроля, что позволяет соизмерить усилия и направленность действий педагога в соответствии с природными возможностями ребенка, обеспечивает инструментально выверенный анализ предпосылок и факторов перспективного развития педагогического процесса, индивидуальное прохождение образовательного маршрута каждым ребенком.</w:t>
      </w:r>
    </w:p>
    <w:p w:rsidR="00D450A8" w:rsidRPr="00DA602D" w:rsidRDefault="00D450A8" w:rsidP="00571145">
      <w:pPr>
        <w:numPr>
          <w:ilvl w:val="0"/>
          <w:numId w:val="7"/>
        </w:numPr>
        <w:tabs>
          <w:tab w:val="left" w:pos="1266"/>
        </w:tabs>
        <w:spacing w:after="0" w:line="240" w:lineRule="auto"/>
        <w:ind w:left="0" w:firstLine="848"/>
        <w:jc w:val="both"/>
        <w:rPr>
          <w:rFonts w:ascii="Times New Roman" w:hAnsi="Times New Roman" w:cs="Times New Roman"/>
          <w:color w:val="000000"/>
          <w:sz w:val="28"/>
          <w:szCs w:val="28"/>
        </w:rPr>
      </w:pPr>
      <w:r w:rsidRPr="00DA602D">
        <w:rPr>
          <w:rFonts w:ascii="Times New Roman" w:hAnsi="Times New Roman" w:cs="Times New Roman"/>
          <w:b/>
          <w:i/>
          <w:color w:val="000000"/>
          <w:sz w:val="28"/>
          <w:szCs w:val="28"/>
        </w:rPr>
        <w:t>Адаптивная.</w:t>
      </w:r>
      <w:r w:rsidRPr="00DA602D">
        <w:rPr>
          <w:rFonts w:ascii="Times New Roman" w:hAnsi="Times New Roman" w:cs="Times New Roman"/>
          <w:color w:val="000000"/>
          <w:sz w:val="28"/>
          <w:szCs w:val="28"/>
        </w:rPr>
        <w:t xml:space="preserve"> Воспитание у </w:t>
      </w:r>
      <w:proofErr w:type="gramStart"/>
      <w:r w:rsidRPr="00DA602D">
        <w:rPr>
          <w:rFonts w:ascii="Times New Roman" w:hAnsi="Times New Roman" w:cs="Times New Roman"/>
          <w:color w:val="000000"/>
          <w:sz w:val="28"/>
          <w:szCs w:val="28"/>
        </w:rPr>
        <w:t>обучающихся</w:t>
      </w:r>
      <w:proofErr w:type="gramEnd"/>
      <w:r w:rsidRPr="00DA602D">
        <w:rPr>
          <w:rFonts w:ascii="Times New Roman" w:hAnsi="Times New Roman" w:cs="Times New Roman"/>
          <w:color w:val="000000"/>
          <w:sz w:val="28"/>
          <w:szCs w:val="28"/>
        </w:rPr>
        <w:t xml:space="preserve"> направленности на полноценное творчество, здоровый образ жизни, оптимизировать состояние </w:t>
      </w:r>
      <w:r w:rsidRPr="00DA602D">
        <w:rPr>
          <w:rFonts w:ascii="Times New Roman" w:hAnsi="Times New Roman" w:cs="Times New Roman"/>
          <w:color w:val="000000"/>
          <w:sz w:val="28"/>
          <w:szCs w:val="28"/>
        </w:rPr>
        <w:lastRenderedPageBreak/>
        <w:t xml:space="preserve">собственного организма и повысить устойчивость к различного рода </w:t>
      </w:r>
      <w:proofErr w:type="spellStart"/>
      <w:r w:rsidRPr="00DA602D">
        <w:rPr>
          <w:rFonts w:ascii="Times New Roman" w:hAnsi="Times New Roman" w:cs="Times New Roman"/>
          <w:color w:val="000000"/>
          <w:sz w:val="28"/>
          <w:szCs w:val="28"/>
        </w:rPr>
        <w:t>стрессогенным</w:t>
      </w:r>
      <w:proofErr w:type="spellEnd"/>
      <w:r w:rsidRPr="00DA602D">
        <w:rPr>
          <w:rFonts w:ascii="Times New Roman" w:hAnsi="Times New Roman" w:cs="Times New Roman"/>
          <w:color w:val="000000"/>
          <w:sz w:val="28"/>
          <w:szCs w:val="28"/>
        </w:rPr>
        <w:t xml:space="preserve"> факторам природной и социальной среды. Она обеспечивает адаптацию школьников к </w:t>
      </w:r>
      <w:proofErr w:type="gramStart"/>
      <w:r w:rsidRPr="00DA602D">
        <w:rPr>
          <w:rFonts w:ascii="Times New Roman" w:hAnsi="Times New Roman" w:cs="Times New Roman"/>
          <w:color w:val="000000"/>
          <w:sz w:val="28"/>
          <w:szCs w:val="28"/>
        </w:rPr>
        <w:t>социально-значимости</w:t>
      </w:r>
      <w:proofErr w:type="gramEnd"/>
      <w:r w:rsidRPr="00DA602D">
        <w:rPr>
          <w:rFonts w:ascii="Times New Roman" w:hAnsi="Times New Roman" w:cs="Times New Roman"/>
          <w:color w:val="000000"/>
          <w:sz w:val="28"/>
          <w:szCs w:val="28"/>
        </w:rPr>
        <w:t xml:space="preserve"> деятельности.</w:t>
      </w:r>
    </w:p>
    <w:p w:rsidR="00D450A8" w:rsidRPr="00DA602D" w:rsidRDefault="00D450A8" w:rsidP="00571145">
      <w:pPr>
        <w:numPr>
          <w:ilvl w:val="0"/>
          <w:numId w:val="7"/>
        </w:numPr>
        <w:tabs>
          <w:tab w:val="left" w:pos="1266"/>
        </w:tabs>
        <w:spacing w:after="0" w:line="240" w:lineRule="auto"/>
        <w:ind w:left="0" w:firstLine="848"/>
        <w:jc w:val="both"/>
        <w:rPr>
          <w:rFonts w:ascii="Times New Roman" w:hAnsi="Times New Roman" w:cs="Times New Roman"/>
          <w:color w:val="000000"/>
          <w:sz w:val="28"/>
          <w:szCs w:val="28"/>
        </w:rPr>
      </w:pPr>
      <w:r w:rsidRPr="00DA602D">
        <w:rPr>
          <w:rFonts w:ascii="Times New Roman" w:hAnsi="Times New Roman" w:cs="Times New Roman"/>
          <w:b/>
          <w:i/>
          <w:color w:val="000000"/>
          <w:sz w:val="28"/>
          <w:szCs w:val="28"/>
        </w:rPr>
        <w:t>Рефлексивная.</w:t>
      </w:r>
      <w:r w:rsidRPr="00DA602D">
        <w:rPr>
          <w:rFonts w:ascii="Times New Roman" w:hAnsi="Times New Roman" w:cs="Times New Roman"/>
          <w:color w:val="000000"/>
          <w:sz w:val="28"/>
          <w:szCs w:val="28"/>
        </w:rPr>
        <w:t xml:space="preserve"> Заключается в переосмыслении предшествующего личностного опыта, в сохранении в приумножении здоровья, что позволяет соизмерить реально достигнутые результаты с перспективами.</w:t>
      </w:r>
    </w:p>
    <w:p w:rsidR="00D450A8" w:rsidRPr="00DA602D" w:rsidRDefault="00D450A8" w:rsidP="00571145">
      <w:pPr>
        <w:numPr>
          <w:ilvl w:val="0"/>
          <w:numId w:val="7"/>
        </w:numPr>
        <w:tabs>
          <w:tab w:val="left" w:pos="1266"/>
        </w:tabs>
        <w:spacing w:after="0" w:line="240" w:lineRule="auto"/>
        <w:ind w:left="0" w:firstLine="848"/>
        <w:jc w:val="both"/>
        <w:rPr>
          <w:rFonts w:ascii="Times New Roman" w:hAnsi="Times New Roman" w:cs="Times New Roman"/>
          <w:sz w:val="28"/>
          <w:szCs w:val="28"/>
        </w:rPr>
      </w:pPr>
      <w:r w:rsidRPr="00DA602D">
        <w:rPr>
          <w:rFonts w:ascii="Times New Roman" w:hAnsi="Times New Roman" w:cs="Times New Roman"/>
          <w:b/>
          <w:i/>
          <w:sz w:val="28"/>
          <w:szCs w:val="28"/>
        </w:rPr>
        <w:t>Интегративная.</w:t>
      </w:r>
      <w:r w:rsidRPr="00DA602D">
        <w:rPr>
          <w:rFonts w:ascii="Times New Roman" w:hAnsi="Times New Roman" w:cs="Times New Roman"/>
          <w:sz w:val="28"/>
          <w:szCs w:val="28"/>
        </w:rPr>
        <w:t xml:space="preserve"> Объединяет народный опыт, различные научные концепции и системы воспитания, направляя их по пути сохранения здоровья подрастающего поколения. Танец, ритмика, как движение жизни, помогает детям в улучшении умственного и физического здоровья.</w:t>
      </w:r>
    </w:p>
    <w:p w:rsidR="0081369A" w:rsidRDefault="0081369A" w:rsidP="00571145">
      <w:pPr>
        <w:shd w:val="clear" w:color="auto" w:fill="FFFFFF"/>
        <w:spacing w:after="0" w:line="240" w:lineRule="auto"/>
        <w:jc w:val="both"/>
        <w:rPr>
          <w:rFonts w:ascii="Times New Roman" w:eastAsia="Times New Roman" w:hAnsi="Times New Roman" w:cs="Times New Roman"/>
          <w:color w:val="FF0000"/>
          <w:sz w:val="28"/>
          <w:szCs w:val="28"/>
        </w:rPr>
      </w:pPr>
    </w:p>
    <w:p w:rsidR="00936FB5" w:rsidRPr="00DA602D" w:rsidRDefault="00936FB5" w:rsidP="00571145">
      <w:pPr>
        <w:shd w:val="clear" w:color="auto" w:fill="FFFFFF"/>
        <w:spacing w:after="0" w:line="240" w:lineRule="auto"/>
        <w:jc w:val="both"/>
        <w:rPr>
          <w:rFonts w:ascii="Times New Roman" w:eastAsia="Times New Roman" w:hAnsi="Times New Roman" w:cs="Times New Roman"/>
          <w:b/>
          <w:sz w:val="28"/>
          <w:szCs w:val="28"/>
        </w:rPr>
      </w:pPr>
      <w:r w:rsidRPr="00DA602D">
        <w:rPr>
          <w:rFonts w:ascii="Times New Roman" w:eastAsia="Times New Roman" w:hAnsi="Times New Roman" w:cs="Times New Roman"/>
          <w:b/>
          <w:sz w:val="28"/>
          <w:szCs w:val="28"/>
        </w:rPr>
        <w:t xml:space="preserve">Используя </w:t>
      </w:r>
      <w:proofErr w:type="spellStart"/>
      <w:r w:rsidRPr="00DA602D">
        <w:rPr>
          <w:rFonts w:ascii="Times New Roman" w:eastAsia="Times New Roman" w:hAnsi="Times New Roman" w:cs="Times New Roman"/>
          <w:b/>
          <w:sz w:val="28"/>
          <w:szCs w:val="28"/>
        </w:rPr>
        <w:t>здоровьесберегающие</w:t>
      </w:r>
      <w:proofErr w:type="spellEnd"/>
      <w:r w:rsidRPr="00DA602D">
        <w:rPr>
          <w:rFonts w:ascii="Times New Roman" w:eastAsia="Times New Roman" w:hAnsi="Times New Roman" w:cs="Times New Roman"/>
          <w:b/>
          <w:sz w:val="28"/>
          <w:szCs w:val="28"/>
        </w:rPr>
        <w:t xml:space="preserve"> упражнения на занятиях хореографии можно сделать следующие выводы:</w:t>
      </w:r>
    </w:p>
    <w:p w:rsidR="007F74B4" w:rsidRPr="00DA602D" w:rsidRDefault="007F74B4" w:rsidP="00571145">
      <w:pPr>
        <w:shd w:val="clear" w:color="auto" w:fill="FFFFFF"/>
        <w:spacing w:after="0" w:line="240" w:lineRule="auto"/>
        <w:jc w:val="both"/>
        <w:rPr>
          <w:rFonts w:ascii="Times New Roman" w:eastAsia="Times New Roman" w:hAnsi="Times New Roman" w:cs="Times New Roman"/>
          <w:b/>
          <w:sz w:val="28"/>
          <w:szCs w:val="28"/>
        </w:rPr>
      </w:pPr>
    </w:p>
    <w:p w:rsidR="007F74B4" w:rsidRDefault="007F74B4" w:rsidP="00571145">
      <w:pPr>
        <w:numPr>
          <w:ilvl w:val="0"/>
          <w:numId w:val="1"/>
        </w:numPr>
        <w:shd w:val="clear" w:color="auto" w:fill="FFFFFF"/>
        <w:spacing w:after="0" w:line="240" w:lineRule="auto"/>
        <w:ind w:left="0"/>
        <w:jc w:val="both"/>
        <w:rPr>
          <w:rFonts w:ascii="Times New Roman" w:eastAsia="Times New Roman" w:hAnsi="Times New Roman" w:cs="Times New Roman"/>
          <w:sz w:val="28"/>
          <w:szCs w:val="28"/>
        </w:rPr>
      </w:pPr>
      <w:r w:rsidRPr="00DA602D">
        <w:rPr>
          <w:rFonts w:ascii="Times New Roman" w:eastAsia="Times New Roman" w:hAnsi="Times New Roman" w:cs="Times New Roman"/>
          <w:sz w:val="28"/>
          <w:szCs w:val="28"/>
        </w:rPr>
        <w:t xml:space="preserve">При использовании правильной техники дыхания у </w:t>
      </w:r>
      <w:proofErr w:type="gramStart"/>
      <w:r w:rsidRPr="00DA602D">
        <w:rPr>
          <w:rFonts w:ascii="Times New Roman" w:eastAsia="Times New Roman" w:hAnsi="Times New Roman" w:cs="Times New Roman"/>
          <w:sz w:val="28"/>
          <w:szCs w:val="28"/>
        </w:rPr>
        <w:t>обучающихся</w:t>
      </w:r>
      <w:proofErr w:type="gramEnd"/>
      <w:r w:rsidRPr="00DA602D">
        <w:rPr>
          <w:rFonts w:ascii="Times New Roman" w:eastAsia="Times New Roman" w:hAnsi="Times New Roman" w:cs="Times New Roman"/>
          <w:sz w:val="28"/>
          <w:szCs w:val="28"/>
        </w:rPr>
        <w:t xml:space="preserve"> увеличивается выносливость, движения приобретают динамическую окраску и естественную пластичность, снимается физический стресс, не происходит переутомления.</w:t>
      </w:r>
    </w:p>
    <w:p w:rsidR="0081369A" w:rsidRPr="00DA602D" w:rsidRDefault="0081369A" w:rsidP="0081369A">
      <w:pPr>
        <w:shd w:val="clear" w:color="auto" w:fill="FFFFFF"/>
        <w:spacing w:after="0" w:line="240" w:lineRule="auto"/>
        <w:jc w:val="both"/>
        <w:rPr>
          <w:rFonts w:ascii="Times New Roman" w:eastAsia="Times New Roman" w:hAnsi="Times New Roman" w:cs="Times New Roman"/>
          <w:sz w:val="28"/>
          <w:szCs w:val="28"/>
        </w:rPr>
      </w:pPr>
    </w:p>
    <w:p w:rsidR="007F74B4" w:rsidRDefault="007F74B4" w:rsidP="00571145">
      <w:pPr>
        <w:numPr>
          <w:ilvl w:val="0"/>
          <w:numId w:val="1"/>
        </w:numPr>
        <w:shd w:val="clear" w:color="auto" w:fill="FFFFFF"/>
        <w:spacing w:after="0" w:line="240" w:lineRule="auto"/>
        <w:ind w:left="0"/>
        <w:jc w:val="both"/>
        <w:rPr>
          <w:rFonts w:ascii="Times New Roman" w:eastAsia="Times New Roman" w:hAnsi="Times New Roman" w:cs="Times New Roman"/>
          <w:sz w:val="28"/>
          <w:szCs w:val="28"/>
        </w:rPr>
      </w:pPr>
      <w:r w:rsidRPr="00DA602D">
        <w:rPr>
          <w:rFonts w:ascii="Times New Roman" w:eastAsia="Times New Roman" w:hAnsi="Times New Roman" w:cs="Times New Roman"/>
          <w:sz w:val="28"/>
          <w:szCs w:val="28"/>
        </w:rPr>
        <w:t xml:space="preserve">Благодаря комплексу упражнений на координацию движений </w:t>
      </w:r>
      <w:proofErr w:type="gramStart"/>
      <w:r w:rsidRPr="00DA602D">
        <w:rPr>
          <w:rFonts w:ascii="Times New Roman" w:eastAsia="Times New Roman" w:hAnsi="Times New Roman" w:cs="Times New Roman"/>
          <w:sz w:val="28"/>
          <w:szCs w:val="28"/>
        </w:rPr>
        <w:t>обучающиеся</w:t>
      </w:r>
      <w:proofErr w:type="gramEnd"/>
      <w:r w:rsidRPr="00DA602D">
        <w:rPr>
          <w:rFonts w:ascii="Times New Roman" w:eastAsia="Times New Roman" w:hAnsi="Times New Roman" w:cs="Times New Roman"/>
          <w:sz w:val="28"/>
          <w:szCs w:val="28"/>
        </w:rPr>
        <w:t xml:space="preserve"> становятся  более раскрепощёнными, собранными, сообразительными.</w:t>
      </w:r>
    </w:p>
    <w:p w:rsidR="0081369A" w:rsidRPr="00DA602D" w:rsidRDefault="0081369A" w:rsidP="0081369A">
      <w:pPr>
        <w:shd w:val="clear" w:color="auto" w:fill="FFFFFF"/>
        <w:spacing w:after="0" w:line="240" w:lineRule="auto"/>
        <w:jc w:val="both"/>
        <w:rPr>
          <w:rFonts w:ascii="Times New Roman" w:eastAsia="Times New Roman" w:hAnsi="Times New Roman" w:cs="Times New Roman"/>
          <w:sz w:val="28"/>
          <w:szCs w:val="28"/>
        </w:rPr>
      </w:pPr>
    </w:p>
    <w:p w:rsidR="007F74B4" w:rsidRPr="00DA602D" w:rsidRDefault="007F74B4" w:rsidP="00571145">
      <w:pPr>
        <w:pStyle w:val="a4"/>
        <w:numPr>
          <w:ilvl w:val="0"/>
          <w:numId w:val="1"/>
        </w:numPr>
        <w:shd w:val="clear" w:color="auto" w:fill="FFFFFF"/>
        <w:tabs>
          <w:tab w:val="clear" w:pos="720"/>
          <w:tab w:val="num" w:pos="0"/>
        </w:tabs>
        <w:spacing w:after="0" w:line="240" w:lineRule="auto"/>
        <w:ind w:left="0" w:hanging="426"/>
        <w:jc w:val="both"/>
        <w:rPr>
          <w:rFonts w:ascii="Times New Roman" w:eastAsia="Times New Roman" w:hAnsi="Times New Roman" w:cs="Times New Roman"/>
          <w:sz w:val="28"/>
          <w:szCs w:val="28"/>
        </w:rPr>
      </w:pPr>
      <w:proofErr w:type="gramStart"/>
      <w:r w:rsidRPr="00DA602D">
        <w:rPr>
          <w:rFonts w:ascii="Times New Roman" w:eastAsia="Times New Roman" w:hAnsi="Times New Roman" w:cs="Times New Roman"/>
          <w:sz w:val="28"/>
          <w:szCs w:val="28"/>
        </w:rPr>
        <w:t>Благодаря упорной целенаправленной  работе над комплексом упражнений, направленных на построение правильной осанки и укрепление мышц туловища, у обучающихся наблюдаются изменения с положительной динамикой.</w:t>
      </w:r>
      <w:proofErr w:type="gramEnd"/>
    </w:p>
    <w:p w:rsidR="007F74B4" w:rsidRPr="00DA602D" w:rsidRDefault="007F74B4" w:rsidP="00571145">
      <w:pPr>
        <w:shd w:val="clear" w:color="auto" w:fill="FFFFFF"/>
        <w:tabs>
          <w:tab w:val="num" w:pos="0"/>
        </w:tabs>
        <w:spacing w:after="0" w:line="240" w:lineRule="auto"/>
        <w:ind w:hanging="426"/>
        <w:jc w:val="both"/>
        <w:rPr>
          <w:rFonts w:ascii="Times New Roman" w:eastAsia="Times New Roman" w:hAnsi="Times New Roman" w:cs="Times New Roman"/>
          <w:color w:val="FF0000"/>
          <w:sz w:val="28"/>
          <w:szCs w:val="28"/>
        </w:rPr>
      </w:pPr>
    </w:p>
    <w:p w:rsidR="00936FB5" w:rsidRPr="00DA602D" w:rsidRDefault="00936FB5" w:rsidP="00571145">
      <w:pPr>
        <w:spacing w:after="0" w:line="240" w:lineRule="auto"/>
        <w:jc w:val="both"/>
        <w:rPr>
          <w:rFonts w:ascii="Times New Roman" w:eastAsia="Times New Roman" w:hAnsi="Times New Roman" w:cs="Times New Roman"/>
          <w:sz w:val="28"/>
          <w:szCs w:val="28"/>
        </w:rPr>
      </w:pPr>
      <w:r w:rsidRPr="00DA602D">
        <w:rPr>
          <w:rFonts w:ascii="Times New Roman" w:eastAsia="Times New Roman" w:hAnsi="Times New Roman" w:cs="Times New Roman"/>
          <w:sz w:val="28"/>
          <w:szCs w:val="28"/>
        </w:rPr>
        <w:t>Врачи подсчитали, что на двигательную активность детей приходится всего 15% суток, а 85% времени дети находятся в состоянии</w:t>
      </w:r>
      <w:r w:rsidR="00D450A8" w:rsidRPr="00DA602D">
        <w:rPr>
          <w:rFonts w:ascii="Times New Roman" w:eastAsia="Times New Roman" w:hAnsi="Times New Roman" w:cs="Times New Roman"/>
          <w:sz w:val="28"/>
          <w:szCs w:val="28"/>
        </w:rPr>
        <w:t xml:space="preserve"> гиподинамии. Между тем у детей</w:t>
      </w:r>
      <w:r w:rsidRPr="00DA602D">
        <w:rPr>
          <w:rFonts w:ascii="Times New Roman" w:eastAsia="Times New Roman" w:hAnsi="Times New Roman" w:cs="Times New Roman"/>
          <w:sz w:val="28"/>
          <w:szCs w:val="28"/>
        </w:rPr>
        <w:t>, занятых двигательным развитием:</w:t>
      </w:r>
    </w:p>
    <w:p w:rsidR="00936FB5" w:rsidRPr="00DA602D" w:rsidRDefault="00936FB5" w:rsidP="00571145">
      <w:pPr>
        <w:pStyle w:val="a4"/>
        <w:numPr>
          <w:ilvl w:val="0"/>
          <w:numId w:val="5"/>
        </w:numPr>
        <w:spacing w:after="0" w:line="240" w:lineRule="auto"/>
        <w:ind w:left="567" w:hanging="567"/>
        <w:jc w:val="both"/>
        <w:rPr>
          <w:rFonts w:ascii="Times New Roman" w:eastAsia="Times New Roman" w:hAnsi="Times New Roman" w:cs="Times New Roman"/>
          <w:sz w:val="28"/>
          <w:szCs w:val="28"/>
        </w:rPr>
      </w:pPr>
      <w:r w:rsidRPr="00DA602D">
        <w:rPr>
          <w:rFonts w:ascii="Times New Roman" w:eastAsia="Times New Roman" w:hAnsi="Times New Roman" w:cs="Times New Roman"/>
          <w:sz w:val="28"/>
          <w:szCs w:val="28"/>
        </w:rPr>
        <w:t>Повышается ферментативная активность крови;</w:t>
      </w:r>
    </w:p>
    <w:p w:rsidR="00936FB5" w:rsidRPr="00DA602D" w:rsidRDefault="00936FB5" w:rsidP="00571145">
      <w:pPr>
        <w:pStyle w:val="a4"/>
        <w:numPr>
          <w:ilvl w:val="0"/>
          <w:numId w:val="5"/>
        </w:numPr>
        <w:spacing w:after="0" w:line="240" w:lineRule="auto"/>
        <w:ind w:left="567" w:hanging="567"/>
        <w:jc w:val="both"/>
        <w:rPr>
          <w:rFonts w:ascii="Times New Roman" w:eastAsia="Times New Roman" w:hAnsi="Times New Roman" w:cs="Times New Roman"/>
          <w:sz w:val="28"/>
          <w:szCs w:val="28"/>
        </w:rPr>
      </w:pPr>
      <w:r w:rsidRPr="00DA602D">
        <w:rPr>
          <w:rFonts w:ascii="Times New Roman" w:eastAsia="Times New Roman" w:hAnsi="Times New Roman" w:cs="Times New Roman"/>
          <w:sz w:val="28"/>
          <w:szCs w:val="28"/>
        </w:rPr>
        <w:t>Улучшается показатели иммунитета;</w:t>
      </w:r>
    </w:p>
    <w:p w:rsidR="00936FB5" w:rsidRPr="00DA602D" w:rsidRDefault="00936FB5" w:rsidP="00571145">
      <w:pPr>
        <w:pStyle w:val="a4"/>
        <w:numPr>
          <w:ilvl w:val="0"/>
          <w:numId w:val="5"/>
        </w:numPr>
        <w:spacing w:after="0" w:line="240" w:lineRule="auto"/>
        <w:ind w:left="567" w:hanging="567"/>
        <w:jc w:val="both"/>
        <w:rPr>
          <w:rFonts w:ascii="Times New Roman" w:eastAsia="Times New Roman" w:hAnsi="Times New Roman" w:cs="Times New Roman"/>
          <w:sz w:val="28"/>
          <w:szCs w:val="28"/>
        </w:rPr>
      </w:pPr>
      <w:r w:rsidRPr="00DA602D">
        <w:rPr>
          <w:rFonts w:ascii="Times New Roman" w:eastAsia="Times New Roman" w:hAnsi="Times New Roman" w:cs="Times New Roman"/>
          <w:sz w:val="28"/>
          <w:szCs w:val="28"/>
        </w:rPr>
        <w:t>Уменьшается частота функциональных изменений осанки;</w:t>
      </w:r>
    </w:p>
    <w:p w:rsidR="00936FB5" w:rsidRPr="00DA602D" w:rsidRDefault="00936FB5" w:rsidP="00571145">
      <w:pPr>
        <w:pStyle w:val="a4"/>
        <w:numPr>
          <w:ilvl w:val="0"/>
          <w:numId w:val="5"/>
        </w:numPr>
        <w:spacing w:after="0" w:line="240" w:lineRule="auto"/>
        <w:ind w:left="567" w:hanging="567"/>
        <w:jc w:val="both"/>
        <w:rPr>
          <w:rFonts w:ascii="Times New Roman" w:eastAsia="Times New Roman" w:hAnsi="Times New Roman" w:cs="Times New Roman"/>
          <w:sz w:val="28"/>
          <w:szCs w:val="28"/>
        </w:rPr>
      </w:pPr>
      <w:r w:rsidRPr="00DA602D">
        <w:rPr>
          <w:rFonts w:ascii="Times New Roman" w:eastAsia="Times New Roman" w:hAnsi="Times New Roman" w:cs="Times New Roman"/>
          <w:sz w:val="28"/>
          <w:szCs w:val="28"/>
        </w:rPr>
        <w:t>Средняя за год заболеваемость снижается;</w:t>
      </w:r>
    </w:p>
    <w:p w:rsidR="00936FB5" w:rsidRPr="00DA602D" w:rsidRDefault="00936FB5" w:rsidP="00571145">
      <w:pPr>
        <w:pStyle w:val="a4"/>
        <w:numPr>
          <w:ilvl w:val="0"/>
          <w:numId w:val="5"/>
        </w:numPr>
        <w:spacing w:after="0" w:line="240" w:lineRule="auto"/>
        <w:ind w:left="567" w:hanging="567"/>
        <w:jc w:val="both"/>
        <w:rPr>
          <w:rStyle w:val="c2"/>
          <w:rFonts w:ascii="Times New Roman" w:eastAsia="Times New Roman" w:hAnsi="Times New Roman" w:cs="Times New Roman"/>
          <w:color w:val="000000"/>
          <w:sz w:val="28"/>
          <w:szCs w:val="28"/>
        </w:rPr>
      </w:pPr>
      <w:r w:rsidRPr="00DA602D">
        <w:rPr>
          <w:rStyle w:val="c2"/>
          <w:rFonts w:ascii="Times New Roman" w:eastAsia="Times New Roman" w:hAnsi="Times New Roman" w:cs="Times New Roman"/>
          <w:color w:val="000000"/>
          <w:sz w:val="28"/>
          <w:szCs w:val="28"/>
        </w:rPr>
        <w:t>Уровень физической и умственной работоспособности повышается.</w:t>
      </w:r>
    </w:p>
    <w:p w:rsidR="00936FB5" w:rsidRPr="00DA602D" w:rsidRDefault="00936FB5" w:rsidP="00571145">
      <w:pPr>
        <w:spacing w:after="0" w:line="240" w:lineRule="auto"/>
        <w:ind w:firstLine="848"/>
        <w:jc w:val="both"/>
        <w:rPr>
          <w:rFonts w:ascii="Times New Roman" w:eastAsia="Times New Roman" w:hAnsi="Times New Roman" w:cs="Times New Roman"/>
          <w:sz w:val="28"/>
          <w:szCs w:val="28"/>
        </w:rPr>
      </w:pPr>
    </w:p>
    <w:p w:rsidR="00936FB5" w:rsidRPr="00DA602D" w:rsidRDefault="00936FB5" w:rsidP="00571145">
      <w:pPr>
        <w:spacing w:after="0" w:line="240" w:lineRule="auto"/>
        <w:jc w:val="both"/>
        <w:rPr>
          <w:rStyle w:val="c2"/>
          <w:rFonts w:ascii="Times New Roman" w:eastAsia="Times New Roman" w:hAnsi="Times New Roman" w:cs="Times New Roman"/>
          <w:color w:val="000000"/>
          <w:sz w:val="28"/>
          <w:szCs w:val="28"/>
        </w:rPr>
      </w:pPr>
      <w:r w:rsidRPr="00DA602D">
        <w:rPr>
          <w:rStyle w:val="c2"/>
          <w:rFonts w:ascii="Times New Roman" w:eastAsia="Times New Roman" w:hAnsi="Times New Roman" w:cs="Times New Roman"/>
          <w:color w:val="000000"/>
          <w:sz w:val="28"/>
          <w:szCs w:val="28"/>
        </w:rPr>
        <w:t xml:space="preserve">Применение в работе </w:t>
      </w:r>
      <w:proofErr w:type="spellStart"/>
      <w:r w:rsidRPr="00DA602D">
        <w:rPr>
          <w:rStyle w:val="c2"/>
          <w:rFonts w:ascii="Times New Roman" w:eastAsia="Times New Roman" w:hAnsi="Times New Roman" w:cs="Times New Roman"/>
          <w:color w:val="000000"/>
          <w:sz w:val="28"/>
          <w:szCs w:val="28"/>
        </w:rPr>
        <w:t>здоровьесберегающих</w:t>
      </w:r>
      <w:proofErr w:type="spellEnd"/>
      <w:r w:rsidRPr="00DA602D">
        <w:rPr>
          <w:rStyle w:val="c2"/>
          <w:rFonts w:ascii="Times New Roman" w:eastAsia="Times New Roman" w:hAnsi="Times New Roman" w:cs="Times New Roman"/>
          <w:color w:val="000000"/>
          <w:sz w:val="28"/>
          <w:szCs w:val="28"/>
        </w:rPr>
        <w:t xml:space="preserve"> педагогических технологий повысит результативность воспитательно-образовательного процесса, сформирует у педагогов и родителей ценностные ориентации, направленные на сохранение и укрепление здоровья обучающихся, если будут созданы условия для возможности корректировки технологий, в зависимости от конкретных условий и специализации ОУ.</w:t>
      </w:r>
    </w:p>
    <w:p w:rsidR="00936FB5" w:rsidRPr="00DA602D" w:rsidRDefault="00936FB5" w:rsidP="00571145">
      <w:pPr>
        <w:spacing w:after="0" w:line="240" w:lineRule="auto"/>
        <w:jc w:val="both"/>
        <w:rPr>
          <w:rStyle w:val="c2"/>
          <w:rFonts w:ascii="Times New Roman" w:eastAsia="Times New Roman" w:hAnsi="Times New Roman" w:cs="Times New Roman"/>
          <w:color w:val="000000"/>
          <w:sz w:val="28"/>
          <w:szCs w:val="28"/>
        </w:rPr>
      </w:pPr>
      <w:r w:rsidRPr="00DA602D">
        <w:rPr>
          <w:rStyle w:val="c2"/>
          <w:rFonts w:ascii="Times New Roman" w:eastAsia="Times New Roman" w:hAnsi="Times New Roman" w:cs="Times New Roman"/>
          <w:color w:val="000000"/>
          <w:sz w:val="28"/>
          <w:szCs w:val="28"/>
        </w:rPr>
        <w:t xml:space="preserve">Используя во время своих занятий </w:t>
      </w:r>
      <w:proofErr w:type="spellStart"/>
      <w:r w:rsidRPr="00DA602D">
        <w:rPr>
          <w:rStyle w:val="highlight"/>
          <w:rFonts w:ascii="Times New Roman" w:eastAsia="Times New Roman" w:hAnsi="Times New Roman" w:cs="Times New Roman"/>
          <w:color w:val="000000"/>
          <w:sz w:val="28"/>
          <w:szCs w:val="28"/>
        </w:rPr>
        <w:t>здоровьесберегающие</w:t>
      </w:r>
      <w:proofErr w:type="spellEnd"/>
      <w:r w:rsidRPr="00DA602D">
        <w:rPr>
          <w:rStyle w:val="highlight"/>
          <w:rFonts w:ascii="Times New Roman" w:eastAsia="Times New Roman" w:hAnsi="Times New Roman" w:cs="Times New Roman"/>
          <w:color w:val="000000"/>
          <w:sz w:val="28"/>
          <w:szCs w:val="28"/>
        </w:rPr>
        <w:t xml:space="preserve"> технологии</w:t>
      </w:r>
      <w:r w:rsidR="00D450A8" w:rsidRPr="00DA602D">
        <w:rPr>
          <w:rStyle w:val="c2"/>
          <w:rFonts w:ascii="Times New Roman" w:eastAsia="Times New Roman" w:hAnsi="Times New Roman" w:cs="Times New Roman"/>
          <w:color w:val="000000"/>
          <w:sz w:val="28"/>
          <w:szCs w:val="28"/>
        </w:rPr>
        <w:t xml:space="preserve"> можно </w:t>
      </w:r>
      <w:proofErr w:type="spellStart"/>
      <w:r w:rsidR="00D450A8" w:rsidRPr="00DA602D">
        <w:rPr>
          <w:rStyle w:val="c2"/>
          <w:rFonts w:ascii="Times New Roman" w:eastAsia="Times New Roman" w:hAnsi="Times New Roman" w:cs="Times New Roman"/>
          <w:color w:val="000000"/>
          <w:sz w:val="28"/>
          <w:szCs w:val="28"/>
        </w:rPr>
        <w:t>придти</w:t>
      </w:r>
      <w:proofErr w:type="spellEnd"/>
      <w:r w:rsidR="00D450A8" w:rsidRPr="00DA602D">
        <w:rPr>
          <w:rStyle w:val="c2"/>
          <w:rFonts w:ascii="Times New Roman" w:eastAsia="Times New Roman" w:hAnsi="Times New Roman" w:cs="Times New Roman"/>
          <w:color w:val="000000"/>
          <w:sz w:val="28"/>
          <w:szCs w:val="28"/>
        </w:rPr>
        <w:t xml:space="preserve"> к </w:t>
      </w:r>
      <w:r w:rsidRPr="00DA602D">
        <w:rPr>
          <w:rStyle w:val="c2"/>
          <w:rFonts w:ascii="Times New Roman" w:eastAsia="Times New Roman" w:hAnsi="Times New Roman" w:cs="Times New Roman"/>
          <w:color w:val="000000"/>
          <w:sz w:val="28"/>
          <w:szCs w:val="28"/>
        </w:rPr>
        <w:t xml:space="preserve">выводу, что установка на здоровье и здоровый образ жизни не </w:t>
      </w:r>
      <w:r w:rsidRPr="00DA602D">
        <w:rPr>
          <w:rStyle w:val="c2"/>
          <w:rFonts w:ascii="Times New Roman" w:eastAsia="Times New Roman" w:hAnsi="Times New Roman" w:cs="Times New Roman"/>
          <w:color w:val="000000"/>
          <w:sz w:val="28"/>
          <w:szCs w:val="28"/>
        </w:rPr>
        <w:lastRenderedPageBreak/>
        <w:t>появиться у человека сама по себе, а формируется постоянно и маленьким</w:t>
      </w:r>
      <w:r w:rsidR="007F74B4" w:rsidRPr="00DA602D">
        <w:rPr>
          <w:rStyle w:val="c2"/>
          <w:rFonts w:ascii="Times New Roman" w:eastAsia="Times New Roman" w:hAnsi="Times New Roman" w:cs="Times New Roman"/>
          <w:color w:val="000000"/>
          <w:sz w:val="28"/>
          <w:szCs w:val="28"/>
        </w:rPr>
        <w:t>и шажками</w:t>
      </w:r>
      <w:r w:rsidRPr="00DA602D">
        <w:rPr>
          <w:rStyle w:val="c2"/>
          <w:rFonts w:ascii="Times New Roman" w:eastAsia="Times New Roman" w:hAnsi="Times New Roman" w:cs="Times New Roman"/>
          <w:color w:val="000000"/>
          <w:sz w:val="28"/>
          <w:szCs w:val="28"/>
        </w:rPr>
        <w:t>. Методы обучения знаниям, умениям и навыкам, привлечение внимания обучающихся к своему здоровью обеспечивают в органичном единстве решение задач и проблем воспитания здорового поколения.</w:t>
      </w:r>
    </w:p>
    <w:p w:rsidR="00780286" w:rsidRDefault="00780286" w:rsidP="00571145">
      <w:pPr>
        <w:shd w:val="clear" w:color="auto" w:fill="FFFFFF"/>
        <w:spacing w:after="0" w:line="240" w:lineRule="auto"/>
        <w:jc w:val="both"/>
        <w:rPr>
          <w:rFonts w:ascii="Times New Roman" w:eastAsia="Times New Roman" w:hAnsi="Times New Roman" w:cs="Times New Roman"/>
          <w:color w:val="000000"/>
          <w:sz w:val="28"/>
          <w:szCs w:val="28"/>
        </w:rPr>
      </w:pPr>
    </w:p>
    <w:p w:rsidR="00065FB3" w:rsidRPr="00DA602D" w:rsidRDefault="00065FB3" w:rsidP="00571145">
      <w:pPr>
        <w:shd w:val="clear" w:color="auto" w:fill="FFFFFF"/>
        <w:spacing w:after="0" w:line="240" w:lineRule="auto"/>
        <w:jc w:val="both"/>
        <w:rPr>
          <w:rFonts w:ascii="Times New Roman" w:eastAsia="Times New Roman" w:hAnsi="Times New Roman" w:cs="Times New Roman"/>
          <w:color w:val="000000"/>
          <w:sz w:val="28"/>
          <w:szCs w:val="28"/>
        </w:rPr>
      </w:pPr>
    </w:p>
    <w:p w:rsidR="00780286" w:rsidRPr="00DA602D" w:rsidRDefault="00780286" w:rsidP="00571145">
      <w:pPr>
        <w:shd w:val="clear" w:color="auto" w:fill="FFFFFF"/>
        <w:spacing w:after="0" w:line="240" w:lineRule="auto"/>
        <w:jc w:val="both"/>
        <w:rPr>
          <w:rFonts w:ascii="Times New Roman" w:eastAsia="Times New Roman" w:hAnsi="Times New Roman" w:cs="Times New Roman"/>
          <w:color w:val="000000"/>
          <w:sz w:val="28"/>
          <w:szCs w:val="28"/>
        </w:rPr>
      </w:pPr>
    </w:p>
    <w:p w:rsidR="00E3202D" w:rsidRPr="00571145" w:rsidRDefault="00E3202D" w:rsidP="00571145">
      <w:pPr>
        <w:shd w:val="clear" w:color="auto" w:fill="FFFFFF"/>
        <w:spacing w:after="0" w:line="240" w:lineRule="auto"/>
        <w:jc w:val="center"/>
        <w:rPr>
          <w:rFonts w:ascii="Times New Roman" w:eastAsia="Times New Roman" w:hAnsi="Times New Roman" w:cs="Times New Roman"/>
          <w:b/>
          <w:color w:val="000000"/>
          <w:sz w:val="28"/>
          <w:szCs w:val="28"/>
        </w:rPr>
      </w:pPr>
      <w:r w:rsidRPr="00571145">
        <w:rPr>
          <w:rFonts w:ascii="Times New Roman" w:eastAsia="Times New Roman" w:hAnsi="Times New Roman" w:cs="Times New Roman"/>
          <w:b/>
          <w:color w:val="000000"/>
          <w:sz w:val="28"/>
          <w:szCs w:val="28"/>
        </w:rPr>
        <w:t>Список литературы</w:t>
      </w:r>
    </w:p>
    <w:p w:rsidR="00780286" w:rsidRPr="00DA602D" w:rsidRDefault="00780286" w:rsidP="00571145">
      <w:pPr>
        <w:spacing w:line="240" w:lineRule="auto"/>
        <w:jc w:val="both"/>
        <w:rPr>
          <w:rFonts w:ascii="Times New Roman" w:hAnsi="Times New Roman" w:cs="Times New Roman"/>
          <w:color w:val="000000"/>
          <w:sz w:val="28"/>
          <w:szCs w:val="28"/>
        </w:rPr>
      </w:pPr>
      <w:r w:rsidRPr="00DA602D">
        <w:rPr>
          <w:rStyle w:val="c2"/>
          <w:rFonts w:ascii="Times New Roman" w:hAnsi="Times New Roman" w:cs="Times New Roman"/>
          <w:color w:val="000000"/>
          <w:sz w:val="28"/>
          <w:szCs w:val="28"/>
        </w:rPr>
        <w:t xml:space="preserve">1.Ахутина Т.В. </w:t>
      </w:r>
      <w:proofErr w:type="spellStart"/>
      <w:r w:rsidRPr="00DA602D">
        <w:rPr>
          <w:rStyle w:val="highlight"/>
          <w:rFonts w:ascii="Times New Roman" w:hAnsi="Times New Roman" w:cs="Times New Roman"/>
          <w:color w:val="000000"/>
          <w:sz w:val="28"/>
          <w:szCs w:val="28"/>
        </w:rPr>
        <w:t>Здоровьесберегающие</w:t>
      </w:r>
      <w:proofErr w:type="spellEnd"/>
      <w:r w:rsidRPr="00DA602D">
        <w:rPr>
          <w:rStyle w:val="highlight"/>
          <w:rFonts w:ascii="Times New Roman" w:hAnsi="Times New Roman" w:cs="Times New Roman"/>
          <w:color w:val="000000"/>
          <w:sz w:val="28"/>
          <w:szCs w:val="28"/>
        </w:rPr>
        <w:t xml:space="preserve"> технологии</w:t>
      </w:r>
      <w:r w:rsidRPr="00DA602D">
        <w:rPr>
          <w:rStyle w:val="c2"/>
          <w:rFonts w:ascii="Times New Roman" w:hAnsi="Times New Roman" w:cs="Times New Roman"/>
          <w:color w:val="000000"/>
          <w:sz w:val="28"/>
          <w:szCs w:val="28"/>
        </w:rPr>
        <w:t xml:space="preserve"> обучения: индивидуально-ориентированный подход // Школа здоровья. 2000. Т. 7. №2. </w:t>
      </w:r>
    </w:p>
    <w:p w:rsidR="00780286" w:rsidRPr="00DA602D" w:rsidRDefault="00780286" w:rsidP="00571145">
      <w:pPr>
        <w:spacing w:line="240" w:lineRule="auto"/>
        <w:jc w:val="both"/>
        <w:rPr>
          <w:rStyle w:val="c2"/>
          <w:rFonts w:ascii="Times New Roman" w:hAnsi="Times New Roman" w:cs="Times New Roman"/>
          <w:sz w:val="28"/>
          <w:szCs w:val="28"/>
        </w:rPr>
      </w:pPr>
      <w:r w:rsidRPr="00DA602D">
        <w:rPr>
          <w:rStyle w:val="c2"/>
          <w:rFonts w:ascii="Times New Roman" w:hAnsi="Times New Roman" w:cs="Times New Roman"/>
          <w:sz w:val="28"/>
          <w:szCs w:val="28"/>
        </w:rPr>
        <w:t>2.Журнал «Образование в современной школе» №9 (70). 2005.</w:t>
      </w:r>
    </w:p>
    <w:p w:rsidR="00780286" w:rsidRPr="00DA602D" w:rsidRDefault="00780286" w:rsidP="00571145">
      <w:pPr>
        <w:spacing w:line="240" w:lineRule="auto"/>
        <w:jc w:val="both"/>
        <w:rPr>
          <w:rStyle w:val="c2"/>
          <w:rFonts w:ascii="Times New Roman" w:hAnsi="Times New Roman" w:cs="Times New Roman"/>
          <w:sz w:val="28"/>
          <w:szCs w:val="28"/>
        </w:rPr>
      </w:pPr>
      <w:r w:rsidRPr="00DA602D">
        <w:rPr>
          <w:rStyle w:val="c2"/>
          <w:rFonts w:ascii="Times New Roman" w:hAnsi="Times New Roman" w:cs="Times New Roman"/>
          <w:sz w:val="28"/>
          <w:szCs w:val="28"/>
        </w:rPr>
        <w:t>3.Зимняя И. А. Ключевые компетенции – новая парадигма результата образования / И. А. Зимняя // Высшее образование сегодня. – 2003.</w:t>
      </w:r>
    </w:p>
    <w:p w:rsidR="00780286" w:rsidRPr="00DA602D" w:rsidRDefault="00780286" w:rsidP="00571145">
      <w:pPr>
        <w:spacing w:line="240" w:lineRule="auto"/>
        <w:jc w:val="both"/>
        <w:rPr>
          <w:rStyle w:val="c2"/>
          <w:rFonts w:ascii="Times New Roman" w:hAnsi="Times New Roman" w:cs="Times New Roman"/>
          <w:sz w:val="28"/>
          <w:szCs w:val="28"/>
        </w:rPr>
      </w:pPr>
      <w:r w:rsidRPr="00DA602D">
        <w:rPr>
          <w:rFonts w:ascii="Times New Roman" w:hAnsi="Times New Roman" w:cs="Times New Roman"/>
          <w:bCs/>
          <w:color w:val="000000"/>
          <w:sz w:val="28"/>
          <w:szCs w:val="28"/>
        </w:rPr>
        <w:t xml:space="preserve">4.И.В. </w:t>
      </w:r>
      <w:proofErr w:type="spellStart"/>
      <w:r w:rsidRPr="00DA602D">
        <w:rPr>
          <w:rFonts w:ascii="Times New Roman" w:hAnsi="Times New Roman" w:cs="Times New Roman"/>
          <w:bCs/>
          <w:color w:val="000000"/>
          <w:sz w:val="28"/>
          <w:szCs w:val="28"/>
        </w:rPr>
        <w:t>Чупаха</w:t>
      </w:r>
      <w:proofErr w:type="spellEnd"/>
      <w:r w:rsidRPr="00DA602D">
        <w:rPr>
          <w:rFonts w:ascii="Times New Roman" w:hAnsi="Times New Roman" w:cs="Times New Roman"/>
          <w:bCs/>
          <w:color w:val="000000"/>
          <w:sz w:val="28"/>
          <w:szCs w:val="28"/>
        </w:rPr>
        <w:t xml:space="preserve">, Е. Е. </w:t>
      </w:r>
      <w:proofErr w:type="spellStart"/>
      <w:r w:rsidRPr="00DA602D">
        <w:rPr>
          <w:rFonts w:ascii="Times New Roman" w:hAnsi="Times New Roman" w:cs="Times New Roman"/>
          <w:bCs/>
          <w:color w:val="000000"/>
          <w:sz w:val="28"/>
          <w:szCs w:val="28"/>
        </w:rPr>
        <w:t>Пужаева</w:t>
      </w:r>
      <w:proofErr w:type="spellEnd"/>
      <w:r w:rsidRPr="00DA602D">
        <w:rPr>
          <w:rFonts w:ascii="Times New Roman" w:hAnsi="Times New Roman" w:cs="Times New Roman"/>
          <w:bCs/>
          <w:color w:val="000000"/>
          <w:sz w:val="28"/>
          <w:szCs w:val="28"/>
        </w:rPr>
        <w:t xml:space="preserve">, И. Ю. Соколова </w:t>
      </w:r>
      <w:proofErr w:type="spellStart"/>
      <w:r w:rsidRPr="00DA602D">
        <w:rPr>
          <w:rFonts w:ascii="Times New Roman" w:hAnsi="Times New Roman" w:cs="Times New Roman"/>
          <w:bCs/>
          <w:color w:val="000000"/>
          <w:sz w:val="28"/>
          <w:szCs w:val="28"/>
        </w:rPr>
        <w:t>Здоровьесберегащие</w:t>
      </w:r>
      <w:proofErr w:type="spellEnd"/>
      <w:r w:rsidRPr="00DA602D">
        <w:rPr>
          <w:rFonts w:ascii="Times New Roman" w:hAnsi="Times New Roman" w:cs="Times New Roman"/>
          <w:bCs/>
          <w:color w:val="000000"/>
          <w:sz w:val="28"/>
          <w:szCs w:val="28"/>
        </w:rPr>
        <w:t xml:space="preserve"> технология в образовательно – воспитательном процессе – М.: </w:t>
      </w:r>
      <w:proofErr w:type="spellStart"/>
      <w:r w:rsidRPr="00DA602D">
        <w:rPr>
          <w:rFonts w:ascii="Times New Roman" w:hAnsi="Times New Roman" w:cs="Times New Roman"/>
          <w:bCs/>
          <w:color w:val="000000"/>
          <w:sz w:val="28"/>
          <w:szCs w:val="28"/>
        </w:rPr>
        <w:t>Илекса</w:t>
      </w:r>
      <w:proofErr w:type="spellEnd"/>
      <w:r w:rsidRPr="00DA602D">
        <w:rPr>
          <w:rFonts w:ascii="Times New Roman" w:hAnsi="Times New Roman" w:cs="Times New Roman"/>
          <w:bCs/>
          <w:color w:val="000000"/>
          <w:sz w:val="28"/>
          <w:szCs w:val="28"/>
        </w:rPr>
        <w:t xml:space="preserve">, Народное образование, Ставрополь, </w:t>
      </w:r>
      <w:proofErr w:type="spellStart"/>
      <w:r w:rsidRPr="00DA602D">
        <w:rPr>
          <w:rFonts w:ascii="Times New Roman" w:hAnsi="Times New Roman" w:cs="Times New Roman"/>
          <w:bCs/>
          <w:color w:val="000000"/>
          <w:sz w:val="28"/>
          <w:szCs w:val="28"/>
        </w:rPr>
        <w:t>Ставропольсервисшкола</w:t>
      </w:r>
      <w:proofErr w:type="spellEnd"/>
      <w:r w:rsidRPr="00DA602D">
        <w:rPr>
          <w:rFonts w:ascii="Times New Roman" w:hAnsi="Times New Roman" w:cs="Times New Roman"/>
          <w:bCs/>
          <w:color w:val="000000"/>
          <w:sz w:val="28"/>
          <w:szCs w:val="28"/>
        </w:rPr>
        <w:t>, 2004г.</w:t>
      </w:r>
      <w:r w:rsidRPr="00DA602D">
        <w:rPr>
          <w:rStyle w:val="c2"/>
          <w:rFonts w:ascii="Times New Roman" w:hAnsi="Times New Roman" w:cs="Times New Roman"/>
          <w:sz w:val="28"/>
          <w:szCs w:val="28"/>
        </w:rPr>
        <w:t xml:space="preserve"> </w:t>
      </w:r>
    </w:p>
    <w:p w:rsidR="00780286" w:rsidRPr="00DA602D" w:rsidRDefault="00780286" w:rsidP="00571145">
      <w:pPr>
        <w:spacing w:line="240" w:lineRule="auto"/>
        <w:jc w:val="both"/>
        <w:rPr>
          <w:rFonts w:ascii="Times New Roman" w:hAnsi="Times New Roman" w:cs="Times New Roman"/>
          <w:sz w:val="28"/>
          <w:szCs w:val="28"/>
        </w:rPr>
      </w:pPr>
      <w:r w:rsidRPr="00DA602D">
        <w:rPr>
          <w:rStyle w:val="c2"/>
          <w:rFonts w:ascii="Times New Roman" w:hAnsi="Times New Roman" w:cs="Times New Roman"/>
          <w:sz w:val="28"/>
          <w:szCs w:val="28"/>
        </w:rPr>
        <w:t xml:space="preserve">5.Назарова Л. Д. Фольклорная </w:t>
      </w:r>
      <w:proofErr w:type="spellStart"/>
      <w:r w:rsidRPr="00DA602D">
        <w:rPr>
          <w:rStyle w:val="c2"/>
          <w:rFonts w:ascii="Times New Roman" w:hAnsi="Times New Roman" w:cs="Times New Roman"/>
          <w:sz w:val="28"/>
          <w:szCs w:val="28"/>
        </w:rPr>
        <w:t>арттерапия</w:t>
      </w:r>
      <w:proofErr w:type="spellEnd"/>
      <w:r w:rsidRPr="00DA602D">
        <w:rPr>
          <w:rStyle w:val="c2"/>
          <w:rFonts w:ascii="Times New Roman" w:hAnsi="Times New Roman" w:cs="Times New Roman"/>
          <w:sz w:val="28"/>
          <w:szCs w:val="28"/>
        </w:rPr>
        <w:t>. СПб</w:t>
      </w:r>
      <w:proofErr w:type="gramStart"/>
      <w:r w:rsidRPr="00DA602D">
        <w:rPr>
          <w:rStyle w:val="c2"/>
          <w:rFonts w:ascii="Times New Roman" w:hAnsi="Times New Roman" w:cs="Times New Roman"/>
          <w:sz w:val="28"/>
          <w:szCs w:val="28"/>
        </w:rPr>
        <w:t xml:space="preserve">.: </w:t>
      </w:r>
      <w:proofErr w:type="gramEnd"/>
      <w:r w:rsidRPr="00DA602D">
        <w:rPr>
          <w:rStyle w:val="c2"/>
          <w:rFonts w:ascii="Times New Roman" w:hAnsi="Times New Roman" w:cs="Times New Roman"/>
          <w:sz w:val="28"/>
          <w:szCs w:val="28"/>
        </w:rPr>
        <w:t xml:space="preserve">Речь,2002. </w:t>
      </w:r>
    </w:p>
    <w:p w:rsidR="00780286" w:rsidRPr="00DA602D" w:rsidRDefault="00780286" w:rsidP="00571145">
      <w:pPr>
        <w:spacing w:line="240" w:lineRule="auto"/>
        <w:jc w:val="both"/>
        <w:rPr>
          <w:rFonts w:ascii="Times New Roman" w:hAnsi="Times New Roman" w:cs="Times New Roman"/>
          <w:bCs/>
          <w:sz w:val="28"/>
          <w:szCs w:val="28"/>
        </w:rPr>
      </w:pPr>
      <w:r w:rsidRPr="00DA602D">
        <w:rPr>
          <w:rFonts w:ascii="Times New Roman" w:hAnsi="Times New Roman" w:cs="Times New Roman"/>
          <w:bCs/>
          <w:sz w:val="28"/>
          <w:szCs w:val="28"/>
        </w:rPr>
        <w:t xml:space="preserve">6.«Открытый класс» Костенко Л.В. </w:t>
      </w:r>
      <w:proofErr w:type="spellStart"/>
      <w:r w:rsidRPr="00DA602D">
        <w:rPr>
          <w:rFonts w:ascii="Times New Roman" w:hAnsi="Times New Roman" w:cs="Times New Roman"/>
          <w:bCs/>
          <w:sz w:val="28"/>
          <w:szCs w:val="28"/>
        </w:rPr>
        <w:t>Здоровьесберегающие</w:t>
      </w:r>
      <w:proofErr w:type="spellEnd"/>
      <w:r w:rsidRPr="00DA602D">
        <w:rPr>
          <w:rFonts w:ascii="Times New Roman" w:hAnsi="Times New Roman" w:cs="Times New Roman"/>
          <w:bCs/>
          <w:sz w:val="28"/>
          <w:szCs w:val="28"/>
        </w:rPr>
        <w:t xml:space="preserve"> технологии в школе http://www.openclass.ru/</w:t>
      </w:r>
    </w:p>
    <w:p w:rsidR="00780286" w:rsidRPr="00DA602D" w:rsidRDefault="00780286" w:rsidP="00571145">
      <w:pPr>
        <w:spacing w:line="240" w:lineRule="auto"/>
        <w:jc w:val="both"/>
        <w:rPr>
          <w:rFonts w:ascii="Times New Roman" w:hAnsi="Times New Roman" w:cs="Times New Roman"/>
          <w:bCs/>
          <w:sz w:val="28"/>
          <w:szCs w:val="28"/>
        </w:rPr>
      </w:pPr>
      <w:r w:rsidRPr="00DA602D">
        <w:rPr>
          <w:rStyle w:val="c2"/>
          <w:rFonts w:ascii="Times New Roman" w:hAnsi="Times New Roman" w:cs="Times New Roman"/>
          <w:bCs/>
          <w:sz w:val="28"/>
          <w:szCs w:val="28"/>
        </w:rPr>
        <w:t xml:space="preserve">7.Социальная сеть работников образования nsportal.ru «Повышение качества физкультурно-оздоровительной работы через методическое сопровождение использования </w:t>
      </w:r>
      <w:proofErr w:type="spellStart"/>
      <w:r w:rsidRPr="00DA602D">
        <w:rPr>
          <w:rStyle w:val="c2"/>
          <w:rFonts w:ascii="Times New Roman" w:hAnsi="Times New Roman" w:cs="Times New Roman"/>
          <w:bCs/>
          <w:sz w:val="28"/>
          <w:szCs w:val="28"/>
        </w:rPr>
        <w:t>здоровьесберегающих</w:t>
      </w:r>
      <w:proofErr w:type="spellEnd"/>
      <w:r w:rsidRPr="00DA602D">
        <w:rPr>
          <w:rStyle w:val="c2"/>
          <w:rFonts w:ascii="Times New Roman" w:hAnsi="Times New Roman" w:cs="Times New Roman"/>
          <w:bCs/>
          <w:sz w:val="28"/>
          <w:szCs w:val="28"/>
        </w:rPr>
        <w:t xml:space="preserve"> технологий». Опубликовано 19.12.2011 - 22:12 - Ермолаева Алина Михайловна</w:t>
      </w:r>
    </w:p>
    <w:p w:rsidR="00780286" w:rsidRPr="00DA602D" w:rsidRDefault="00D450A8" w:rsidP="00571145">
      <w:pPr>
        <w:spacing w:line="240" w:lineRule="auto"/>
        <w:jc w:val="both"/>
        <w:rPr>
          <w:rFonts w:ascii="Times New Roman" w:hAnsi="Times New Roman" w:cs="Times New Roman"/>
          <w:bCs/>
          <w:sz w:val="28"/>
          <w:szCs w:val="28"/>
        </w:rPr>
      </w:pPr>
      <w:r w:rsidRPr="00DA602D">
        <w:rPr>
          <w:rFonts w:ascii="Times New Roman" w:hAnsi="Times New Roman" w:cs="Times New Roman"/>
          <w:bCs/>
          <w:sz w:val="28"/>
          <w:szCs w:val="28"/>
        </w:rPr>
        <w:t>8</w:t>
      </w:r>
      <w:r w:rsidR="00780286" w:rsidRPr="00DA602D">
        <w:rPr>
          <w:rFonts w:ascii="Times New Roman" w:hAnsi="Times New Roman" w:cs="Times New Roman"/>
          <w:bCs/>
          <w:sz w:val="28"/>
          <w:szCs w:val="28"/>
        </w:rPr>
        <w:t xml:space="preserve">.Фестиваль Педагогических идей Теоретический семинар «Использование </w:t>
      </w:r>
      <w:proofErr w:type="spellStart"/>
      <w:r w:rsidR="00780286" w:rsidRPr="00DA602D">
        <w:rPr>
          <w:rFonts w:ascii="Times New Roman" w:hAnsi="Times New Roman" w:cs="Times New Roman"/>
          <w:bCs/>
          <w:sz w:val="28"/>
          <w:szCs w:val="28"/>
        </w:rPr>
        <w:t>здоровьесберегающих</w:t>
      </w:r>
      <w:proofErr w:type="spellEnd"/>
      <w:r w:rsidR="00780286" w:rsidRPr="00DA602D">
        <w:rPr>
          <w:rFonts w:ascii="Times New Roman" w:hAnsi="Times New Roman" w:cs="Times New Roman"/>
          <w:bCs/>
          <w:sz w:val="28"/>
          <w:szCs w:val="28"/>
        </w:rPr>
        <w:t xml:space="preserve"> технологий в работе педагога» Чеботарева Ольга Владимировна http://festival.1september.ru</w:t>
      </w:r>
    </w:p>
    <w:p w:rsidR="00780286" w:rsidRPr="00DA602D" w:rsidRDefault="00D450A8" w:rsidP="00571145">
      <w:pPr>
        <w:spacing w:line="240" w:lineRule="auto"/>
        <w:jc w:val="both"/>
        <w:rPr>
          <w:rFonts w:ascii="Times New Roman" w:hAnsi="Times New Roman" w:cs="Times New Roman"/>
          <w:bCs/>
          <w:color w:val="000000"/>
          <w:sz w:val="28"/>
          <w:szCs w:val="28"/>
        </w:rPr>
      </w:pPr>
      <w:r w:rsidRPr="00DA602D">
        <w:rPr>
          <w:rFonts w:ascii="Times New Roman" w:hAnsi="Times New Roman" w:cs="Times New Roman"/>
          <w:bCs/>
          <w:color w:val="000000"/>
          <w:sz w:val="28"/>
          <w:szCs w:val="28"/>
        </w:rPr>
        <w:t>9</w:t>
      </w:r>
      <w:r w:rsidR="00780286" w:rsidRPr="00DA602D">
        <w:rPr>
          <w:rFonts w:ascii="Times New Roman" w:hAnsi="Times New Roman" w:cs="Times New Roman"/>
          <w:bCs/>
          <w:color w:val="000000"/>
          <w:sz w:val="28"/>
          <w:szCs w:val="28"/>
        </w:rPr>
        <w:t xml:space="preserve">.Харисов Ф. Ф. Формирование культуры здоровья в </w:t>
      </w:r>
      <w:proofErr w:type="gramStart"/>
      <w:r w:rsidR="00780286" w:rsidRPr="00DA602D">
        <w:rPr>
          <w:rFonts w:ascii="Times New Roman" w:hAnsi="Times New Roman" w:cs="Times New Roman"/>
          <w:bCs/>
          <w:color w:val="000000"/>
          <w:sz w:val="28"/>
          <w:szCs w:val="28"/>
        </w:rPr>
        <w:t>современном</w:t>
      </w:r>
      <w:proofErr w:type="gramEnd"/>
      <w:r w:rsidR="00780286" w:rsidRPr="00DA602D">
        <w:rPr>
          <w:rFonts w:ascii="Times New Roman" w:hAnsi="Times New Roman" w:cs="Times New Roman"/>
          <w:bCs/>
          <w:color w:val="000000"/>
          <w:sz w:val="28"/>
          <w:szCs w:val="28"/>
        </w:rPr>
        <w:t xml:space="preserve"> образовательной среде. Материалы Первой научно – практической конференции «Сохранение и укрепление здоровья в образовательных учреждениях Российской Федерации» (8-9 ноября 2007г.) – М.: Федеральный институт развития образования, 2007 </w:t>
      </w:r>
    </w:p>
    <w:p w:rsidR="00780286" w:rsidRPr="00DA602D" w:rsidRDefault="00780286" w:rsidP="00DA602D">
      <w:pPr>
        <w:pStyle w:val="a5"/>
        <w:spacing w:line="240" w:lineRule="auto"/>
        <w:ind w:firstLine="0"/>
        <w:rPr>
          <w:rStyle w:val="c2"/>
          <w:b/>
          <w:bCs/>
          <w:i/>
          <w:sz w:val="28"/>
          <w:szCs w:val="28"/>
          <w:u w:val="single"/>
        </w:rPr>
      </w:pPr>
    </w:p>
    <w:p w:rsidR="00780286" w:rsidRPr="00DA602D" w:rsidRDefault="00780286" w:rsidP="00DA602D">
      <w:pPr>
        <w:pStyle w:val="a5"/>
        <w:spacing w:line="240" w:lineRule="auto"/>
        <w:ind w:firstLine="0"/>
        <w:rPr>
          <w:rStyle w:val="c2"/>
          <w:b/>
          <w:bCs/>
          <w:i/>
          <w:sz w:val="28"/>
          <w:szCs w:val="28"/>
          <w:u w:val="single"/>
        </w:rPr>
      </w:pPr>
    </w:p>
    <w:p w:rsidR="00780286" w:rsidRPr="00DA602D" w:rsidRDefault="00780286" w:rsidP="00DA602D">
      <w:pPr>
        <w:pStyle w:val="a5"/>
        <w:spacing w:line="240" w:lineRule="auto"/>
        <w:ind w:firstLine="0"/>
        <w:rPr>
          <w:rStyle w:val="c2"/>
          <w:b/>
          <w:bCs/>
          <w:i/>
          <w:sz w:val="28"/>
          <w:szCs w:val="28"/>
          <w:u w:val="single"/>
        </w:rPr>
      </w:pPr>
    </w:p>
    <w:p w:rsidR="00780286" w:rsidRPr="0081176C" w:rsidRDefault="00780286" w:rsidP="00780286">
      <w:pPr>
        <w:shd w:val="clear" w:color="auto" w:fill="FFFFFF"/>
        <w:spacing w:after="0" w:line="240" w:lineRule="auto"/>
        <w:rPr>
          <w:rFonts w:ascii="Arial" w:eastAsia="Times New Roman" w:hAnsi="Arial" w:cs="Arial"/>
          <w:color w:val="000000"/>
          <w:sz w:val="28"/>
          <w:szCs w:val="28"/>
        </w:rPr>
      </w:pPr>
    </w:p>
    <w:p w:rsidR="00A86F25" w:rsidRPr="0081176C" w:rsidRDefault="00A86F25">
      <w:pPr>
        <w:rPr>
          <w:sz w:val="28"/>
          <w:szCs w:val="28"/>
        </w:rPr>
      </w:pPr>
    </w:p>
    <w:sectPr w:rsidR="00A86F25" w:rsidRPr="0081176C" w:rsidSect="007144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B"/>
    <w:multiLevelType w:val="multilevel"/>
    <w:tmpl w:val="00BA449A"/>
    <w:lvl w:ilvl="0">
      <w:start w:val="1"/>
      <w:numFmt w:val="decimal"/>
      <w:lvlText w:val="%1."/>
      <w:lvlJc w:val="left"/>
      <w:pPr>
        <w:tabs>
          <w:tab w:val="num" w:pos="720"/>
        </w:tabs>
        <w:ind w:left="720" w:hanging="360"/>
      </w:pPr>
      <w:rPr>
        <w:b/>
        <w:sz w:val="28"/>
        <w:szCs w:val="28"/>
      </w:rPr>
    </w:lvl>
    <w:lvl w:ilvl="1">
      <w:start w:val="1"/>
      <w:numFmt w:val="decimal"/>
      <w:lvlText w:val="%2."/>
      <w:lvlJc w:val="left"/>
      <w:pPr>
        <w:tabs>
          <w:tab w:val="num" w:pos="1080"/>
        </w:tabs>
        <w:ind w:left="1080" w:hanging="360"/>
      </w:pPr>
      <w:rPr>
        <w:sz w:val="28"/>
        <w:szCs w:val="28"/>
      </w:rPr>
    </w:lvl>
    <w:lvl w:ilvl="2">
      <w:start w:val="1"/>
      <w:numFmt w:val="decimal"/>
      <w:lvlText w:val="%3."/>
      <w:lvlJc w:val="left"/>
      <w:pPr>
        <w:tabs>
          <w:tab w:val="num" w:pos="1440"/>
        </w:tabs>
        <w:ind w:left="1440" w:hanging="360"/>
      </w:pPr>
      <w:rPr>
        <w:sz w:val="28"/>
        <w:szCs w:val="28"/>
      </w:rPr>
    </w:lvl>
    <w:lvl w:ilvl="3">
      <w:start w:val="1"/>
      <w:numFmt w:val="decimal"/>
      <w:lvlText w:val="%4."/>
      <w:lvlJc w:val="left"/>
      <w:pPr>
        <w:tabs>
          <w:tab w:val="num" w:pos="1800"/>
        </w:tabs>
        <w:ind w:left="1800" w:hanging="360"/>
      </w:pPr>
      <w:rPr>
        <w:sz w:val="28"/>
        <w:szCs w:val="28"/>
      </w:rPr>
    </w:lvl>
    <w:lvl w:ilvl="4">
      <w:start w:val="1"/>
      <w:numFmt w:val="decimal"/>
      <w:lvlText w:val="%5."/>
      <w:lvlJc w:val="left"/>
      <w:pPr>
        <w:tabs>
          <w:tab w:val="num" w:pos="2160"/>
        </w:tabs>
        <w:ind w:left="2160" w:hanging="360"/>
      </w:pPr>
      <w:rPr>
        <w:sz w:val="28"/>
        <w:szCs w:val="28"/>
      </w:rPr>
    </w:lvl>
    <w:lvl w:ilvl="5">
      <w:start w:val="1"/>
      <w:numFmt w:val="decimal"/>
      <w:lvlText w:val="%6."/>
      <w:lvlJc w:val="left"/>
      <w:pPr>
        <w:tabs>
          <w:tab w:val="num" w:pos="2520"/>
        </w:tabs>
        <w:ind w:left="2520" w:hanging="360"/>
      </w:pPr>
      <w:rPr>
        <w:sz w:val="28"/>
        <w:szCs w:val="28"/>
      </w:rPr>
    </w:lvl>
    <w:lvl w:ilvl="6">
      <w:start w:val="1"/>
      <w:numFmt w:val="decimal"/>
      <w:lvlText w:val="%7."/>
      <w:lvlJc w:val="left"/>
      <w:pPr>
        <w:tabs>
          <w:tab w:val="num" w:pos="2880"/>
        </w:tabs>
        <w:ind w:left="2880" w:hanging="360"/>
      </w:pPr>
      <w:rPr>
        <w:sz w:val="28"/>
        <w:szCs w:val="28"/>
      </w:rPr>
    </w:lvl>
    <w:lvl w:ilvl="7">
      <w:start w:val="1"/>
      <w:numFmt w:val="decimal"/>
      <w:lvlText w:val="%8."/>
      <w:lvlJc w:val="left"/>
      <w:pPr>
        <w:tabs>
          <w:tab w:val="num" w:pos="3240"/>
        </w:tabs>
        <w:ind w:left="3240" w:hanging="360"/>
      </w:pPr>
      <w:rPr>
        <w:sz w:val="28"/>
        <w:szCs w:val="28"/>
      </w:rPr>
    </w:lvl>
    <w:lvl w:ilvl="8">
      <w:start w:val="1"/>
      <w:numFmt w:val="decimal"/>
      <w:lvlText w:val="%9."/>
      <w:lvlJc w:val="left"/>
      <w:pPr>
        <w:tabs>
          <w:tab w:val="num" w:pos="3600"/>
        </w:tabs>
        <w:ind w:left="3600" w:hanging="360"/>
      </w:pPr>
      <w:rPr>
        <w:sz w:val="28"/>
        <w:szCs w:val="28"/>
      </w:rPr>
    </w:lvl>
  </w:abstractNum>
  <w:abstractNum w:abstractNumId="2">
    <w:nsid w:val="0000000C"/>
    <w:multiLevelType w:val="multilevel"/>
    <w:tmpl w:val="0000000C"/>
    <w:lvl w:ilvl="0">
      <w:start w:val="1"/>
      <w:numFmt w:val="decimal"/>
      <w:lvlText w:val="%1."/>
      <w:lvlJc w:val="left"/>
      <w:pPr>
        <w:tabs>
          <w:tab w:val="num" w:pos="1569"/>
        </w:tabs>
        <w:ind w:left="1569" w:hanging="360"/>
      </w:pPr>
      <w:rPr>
        <w:sz w:val="28"/>
        <w:szCs w:val="28"/>
      </w:rPr>
    </w:lvl>
    <w:lvl w:ilvl="1">
      <w:start w:val="1"/>
      <w:numFmt w:val="decimal"/>
      <w:lvlText w:val="%2."/>
      <w:lvlJc w:val="left"/>
      <w:pPr>
        <w:tabs>
          <w:tab w:val="num" w:pos="1929"/>
        </w:tabs>
        <w:ind w:left="1929" w:hanging="360"/>
      </w:pPr>
      <w:rPr>
        <w:sz w:val="28"/>
        <w:szCs w:val="28"/>
      </w:rPr>
    </w:lvl>
    <w:lvl w:ilvl="2">
      <w:start w:val="1"/>
      <w:numFmt w:val="decimal"/>
      <w:lvlText w:val="%3."/>
      <w:lvlJc w:val="left"/>
      <w:pPr>
        <w:tabs>
          <w:tab w:val="num" w:pos="2289"/>
        </w:tabs>
        <w:ind w:left="2289" w:hanging="360"/>
      </w:pPr>
      <w:rPr>
        <w:sz w:val="28"/>
        <w:szCs w:val="28"/>
      </w:rPr>
    </w:lvl>
    <w:lvl w:ilvl="3">
      <w:start w:val="1"/>
      <w:numFmt w:val="decimal"/>
      <w:lvlText w:val="%4."/>
      <w:lvlJc w:val="left"/>
      <w:pPr>
        <w:tabs>
          <w:tab w:val="num" w:pos="2649"/>
        </w:tabs>
        <w:ind w:left="2649" w:hanging="360"/>
      </w:pPr>
      <w:rPr>
        <w:sz w:val="28"/>
        <w:szCs w:val="28"/>
      </w:rPr>
    </w:lvl>
    <w:lvl w:ilvl="4">
      <w:start w:val="1"/>
      <w:numFmt w:val="decimal"/>
      <w:lvlText w:val="%5."/>
      <w:lvlJc w:val="left"/>
      <w:pPr>
        <w:tabs>
          <w:tab w:val="num" w:pos="3009"/>
        </w:tabs>
        <w:ind w:left="3009" w:hanging="360"/>
      </w:pPr>
      <w:rPr>
        <w:sz w:val="28"/>
        <w:szCs w:val="28"/>
      </w:rPr>
    </w:lvl>
    <w:lvl w:ilvl="5">
      <w:start w:val="1"/>
      <w:numFmt w:val="decimal"/>
      <w:lvlText w:val="%6."/>
      <w:lvlJc w:val="left"/>
      <w:pPr>
        <w:tabs>
          <w:tab w:val="num" w:pos="3369"/>
        </w:tabs>
        <w:ind w:left="3369" w:hanging="360"/>
      </w:pPr>
      <w:rPr>
        <w:sz w:val="28"/>
        <w:szCs w:val="28"/>
      </w:rPr>
    </w:lvl>
    <w:lvl w:ilvl="6">
      <w:start w:val="1"/>
      <w:numFmt w:val="decimal"/>
      <w:lvlText w:val="%7."/>
      <w:lvlJc w:val="left"/>
      <w:pPr>
        <w:tabs>
          <w:tab w:val="num" w:pos="3729"/>
        </w:tabs>
        <w:ind w:left="3729" w:hanging="360"/>
      </w:pPr>
      <w:rPr>
        <w:sz w:val="28"/>
        <w:szCs w:val="28"/>
      </w:rPr>
    </w:lvl>
    <w:lvl w:ilvl="7">
      <w:start w:val="1"/>
      <w:numFmt w:val="decimal"/>
      <w:lvlText w:val="%8."/>
      <w:lvlJc w:val="left"/>
      <w:pPr>
        <w:tabs>
          <w:tab w:val="num" w:pos="4089"/>
        </w:tabs>
        <w:ind w:left="4089" w:hanging="360"/>
      </w:pPr>
      <w:rPr>
        <w:sz w:val="28"/>
        <w:szCs w:val="28"/>
      </w:rPr>
    </w:lvl>
    <w:lvl w:ilvl="8">
      <w:start w:val="1"/>
      <w:numFmt w:val="decimal"/>
      <w:lvlText w:val="%9."/>
      <w:lvlJc w:val="left"/>
      <w:pPr>
        <w:tabs>
          <w:tab w:val="num" w:pos="4449"/>
        </w:tabs>
        <w:ind w:left="4449" w:hanging="360"/>
      </w:pPr>
      <w:rPr>
        <w:sz w:val="28"/>
        <w:szCs w:val="28"/>
      </w:rPr>
    </w:lvl>
  </w:abstractNum>
  <w:abstractNum w:abstractNumId="3">
    <w:nsid w:val="0000000D"/>
    <w:multiLevelType w:val="multilevel"/>
    <w:tmpl w:val="0000000D"/>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23D1503E"/>
    <w:multiLevelType w:val="hybridMultilevel"/>
    <w:tmpl w:val="BF10604E"/>
    <w:lvl w:ilvl="0" w:tplc="7BAC0FEA">
      <w:start w:val="1"/>
      <w:numFmt w:val="decimal"/>
      <w:lvlText w:val="%1."/>
      <w:lvlJc w:val="left"/>
      <w:pPr>
        <w:ind w:left="360" w:hanging="360"/>
      </w:pPr>
      <w:rPr>
        <w:rFonts w:ascii="Times New Roman" w:hAnsi="Times New Roman" w:cs="Times New Roman" w:hint="default"/>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EB3639"/>
    <w:multiLevelType w:val="multilevel"/>
    <w:tmpl w:val="28A6D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1BF505B"/>
    <w:multiLevelType w:val="hybridMultilevel"/>
    <w:tmpl w:val="EA44F35C"/>
    <w:lvl w:ilvl="0" w:tplc="04190001">
      <w:start w:val="1"/>
      <w:numFmt w:val="bullet"/>
      <w:lvlText w:val=""/>
      <w:lvlJc w:val="left"/>
      <w:pPr>
        <w:ind w:left="1839" w:hanging="360"/>
      </w:pPr>
      <w:rPr>
        <w:rFonts w:ascii="Symbol" w:hAnsi="Symbol" w:hint="default"/>
      </w:rPr>
    </w:lvl>
    <w:lvl w:ilvl="1" w:tplc="04190003" w:tentative="1">
      <w:start w:val="1"/>
      <w:numFmt w:val="bullet"/>
      <w:lvlText w:val="o"/>
      <w:lvlJc w:val="left"/>
      <w:pPr>
        <w:ind w:left="2559" w:hanging="360"/>
      </w:pPr>
      <w:rPr>
        <w:rFonts w:ascii="Courier New" w:hAnsi="Courier New" w:cs="Courier New" w:hint="default"/>
      </w:rPr>
    </w:lvl>
    <w:lvl w:ilvl="2" w:tplc="04190005" w:tentative="1">
      <w:start w:val="1"/>
      <w:numFmt w:val="bullet"/>
      <w:lvlText w:val=""/>
      <w:lvlJc w:val="left"/>
      <w:pPr>
        <w:ind w:left="3279" w:hanging="360"/>
      </w:pPr>
      <w:rPr>
        <w:rFonts w:ascii="Wingdings" w:hAnsi="Wingdings" w:hint="default"/>
      </w:rPr>
    </w:lvl>
    <w:lvl w:ilvl="3" w:tplc="04190001" w:tentative="1">
      <w:start w:val="1"/>
      <w:numFmt w:val="bullet"/>
      <w:lvlText w:val=""/>
      <w:lvlJc w:val="left"/>
      <w:pPr>
        <w:ind w:left="3999" w:hanging="360"/>
      </w:pPr>
      <w:rPr>
        <w:rFonts w:ascii="Symbol" w:hAnsi="Symbol" w:hint="default"/>
      </w:rPr>
    </w:lvl>
    <w:lvl w:ilvl="4" w:tplc="04190003" w:tentative="1">
      <w:start w:val="1"/>
      <w:numFmt w:val="bullet"/>
      <w:lvlText w:val="o"/>
      <w:lvlJc w:val="left"/>
      <w:pPr>
        <w:ind w:left="4719" w:hanging="360"/>
      </w:pPr>
      <w:rPr>
        <w:rFonts w:ascii="Courier New" w:hAnsi="Courier New" w:cs="Courier New" w:hint="default"/>
      </w:rPr>
    </w:lvl>
    <w:lvl w:ilvl="5" w:tplc="04190005" w:tentative="1">
      <w:start w:val="1"/>
      <w:numFmt w:val="bullet"/>
      <w:lvlText w:val=""/>
      <w:lvlJc w:val="left"/>
      <w:pPr>
        <w:ind w:left="5439" w:hanging="360"/>
      </w:pPr>
      <w:rPr>
        <w:rFonts w:ascii="Wingdings" w:hAnsi="Wingdings" w:hint="default"/>
      </w:rPr>
    </w:lvl>
    <w:lvl w:ilvl="6" w:tplc="04190001" w:tentative="1">
      <w:start w:val="1"/>
      <w:numFmt w:val="bullet"/>
      <w:lvlText w:val=""/>
      <w:lvlJc w:val="left"/>
      <w:pPr>
        <w:ind w:left="6159" w:hanging="360"/>
      </w:pPr>
      <w:rPr>
        <w:rFonts w:ascii="Symbol" w:hAnsi="Symbol" w:hint="default"/>
      </w:rPr>
    </w:lvl>
    <w:lvl w:ilvl="7" w:tplc="04190003" w:tentative="1">
      <w:start w:val="1"/>
      <w:numFmt w:val="bullet"/>
      <w:lvlText w:val="o"/>
      <w:lvlJc w:val="left"/>
      <w:pPr>
        <w:ind w:left="6879" w:hanging="360"/>
      </w:pPr>
      <w:rPr>
        <w:rFonts w:ascii="Courier New" w:hAnsi="Courier New" w:cs="Courier New" w:hint="default"/>
      </w:rPr>
    </w:lvl>
    <w:lvl w:ilvl="8" w:tplc="04190005" w:tentative="1">
      <w:start w:val="1"/>
      <w:numFmt w:val="bullet"/>
      <w:lvlText w:val=""/>
      <w:lvlJc w:val="left"/>
      <w:pPr>
        <w:ind w:left="7599"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useFELayout/>
    <w:compatSetting w:name="compatibilityMode" w:uri="http://schemas.microsoft.com/office/word" w:val="12"/>
  </w:compat>
  <w:rsids>
    <w:rsidRoot w:val="00E3202D"/>
    <w:rsid w:val="000203C0"/>
    <w:rsid w:val="00047114"/>
    <w:rsid w:val="00065FB3"/>
    <w:rsid w:val="002522E9"/>
    <w:rsid w:val="00292F4E"/>
    <w:rsid w:val="00322A5C"/>
    <w:rsid w:val="00342488"/>
    <w:rsid w:val="00345DF1"/>
    <w:rsid w:val="0037578E"/>
    <w:rsid w:val="003A2E97"/>
    <w:rsid w:val="004827E6"/>
    <w:rsid w:val="00571145"/>
    <w:rsid w:val="00645A11"/>
    <w:rsid w:val="00674486"/>
    <w:rsid w:val="006E51A6"/>
    <w:rsid w:val="00714470"/>
    <w:rsid w:val="00780286"/>
    <w:rsid w:val="007C0A5C"/>
    <w:rsid w:val="007F74B4"/>
    <w:rsid w:val="0081176C"/>
    <w:rsid w:val="0081369A"/>
    <w:rsid w:val="00847C9B"/>
    <w:rsid w:val="008C377F"/>
    <w:rsid w:val="008E3DF1"/>
    <w:rsid w:val="00936FB5"/>
    <w:rsid w:val="00997662"/>
    <w:rsid w:val="00A02FC7"/>
    <w:rsid w:val="00A475D7"/>
    <w:rsid w:val="00A62E95"/>
    <w:rsid w:val="00A86F25"/>
    <w:rsid w:val="00AB50D9"/>
    <w:rsid w:val="00AE137B"/>
    <w:rsid w:val="00B25205"/>
    <w:rsid w:val="00BE18EA"/>
    <w:rsid w:val="00CB23BD"/>
    <w:rsid w:val="00D450A8"/>
    <w:rsid w:val="00DA602D"/>
    <w:rsid w:val="00DE5C00"/>
    <w:rsid w:val="00E04B84"/>
    <w:rsid w:val="00E3202D"/>
    <w:rsid w:val="00E44B7F"/>
    <w:rsid w:val="00E71389"/>
    <w:rsid w:val="00E86E6D"/>
    <w:rsid w:val="00EC2A80"/>
    <w:rsid w:val="00EC655E"/>
    <w:rsid w:val="00EE6048"/>
    <w:rsid w:val="00F45F19"/>
    <w:rsid w:val="00F62412"/>
    <w:rsid w:val="00FA2D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47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3202D"/>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CB23BD"/>
    <w:pPr>
      <w:ind w:left="720"/>
      <w:contextualSpacing/>
    </w:pPr>
  </w:style>
  <w:style w:type="paragraph" w:customStyle="1" w:styleId="c1">
    <w:name w:val="c1"/>
    <w:basedOn w:val="a"/>
    <w:rsid w:val="00AE137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AE137B"/>
  </w:style>
  <w:style w:type="character" w:customStyle="1" w:styleId="highlight">
    <w:name w:val="highlight"/>
    <w:basedOn w:val="a0"/>
    <w:rsid w:val="00936FB5"/>
  </w:style>
  <w:style w:type="character" w:customStyle="1" w:styleId="c5">
    <w:name w:val="c5"/>
    <w:basedOn w:val="a0"/>
    <w:rsid w:val="003A2E97"/>
  </w:style>
  <w:style w:type="paragraph" w:styleId="a5">
    <w:name w:val="Body Text"/>
    <w:basedOn w:val="a"/>
    <w:link w:val="a6"/>
    <w:rsid w:val="00780286"/>
    <w:pPr>
      <w:spacing w:after="120" w:line="360" w:lineRule="auto"/>
      <w:ind w:firstLine="567"/>
    </w:pPr>
    <w:rPr>
      <w:rFonts w:ascii="Times New Roman" w:eastAsia="Times New Roman" w:hAnsi="Times New Roman" w:cs="Times New Roman"/>
      <w:sz w:val="24"/>
      <w:szCs w:val="24"/>
      <w:lang w:eastAsia="ar-SA"/>
    </w:rPr>
  </w:style>
  <w:style w:type="character" w:customStyle="1" w:styleId="a6">
    <w:name w:val="Основной текст Знак"/>
    <w:basedOn w:val="a0"/>
    <w:link w:val="a5"/>
    <w:rsid w:val="00780286"/>
    <w:rPr>
      <w:rFonts w:ascii="Times New Roman" w:eastAsia="Times New Roman" w:hAnsi="Times New Roman" w:cs="Times New Roman"/>
      <w:sz w:val="24"/>
      <w:szCs w:val="24"/>
      <w:lang w:eastAsia="ar-SA"/>
    </w:rPr>
  </w:style>
  <w:style w:type="paragraph" w:styleId="a7">
    <w:name w:val="Balloon Text"/>
    <w:basedOn w:val="a"/>
    <w:link w:val="a8"/>
    <w:uiPriority w:val="99"/>
    <w:semiHidden/>
    <w:unhideWhenUsed/>
    <w:rsid w:val="00645A1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45A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259227">
      <w:bodyDiv w:val="1"/>
      <w:marLeft w:val="0"/>
      <w:marRight w:val="0"/>
      <w:marTop w:val="0"/>
      <w:marBottom w:val="0"/>
      <w:divBdr>
        <w:top w:val="none" w:sz="0" w:space="0" w:color="auto"/>
        <w:left w:val="none" w:sz="0" w:space="0" w:color="auto"/>
        <w:bottom w:val="none" w:sz="0" w:space="0" w:color="auto"/>
        <w:right w:val="none" w:sz="0" w:space="0" w:color="auto"/>
      </w:divBdr>
    </w:div>
    <w:div w:id="2114353537">
      <w:bodyDiv w:val="1"/>
      <w:marLeft w:val="0"/>
      <w:marRight w:val="0"/>
      <w:marTop w:val="0"/>
      <w:marBottom w:val="0"/>
      <w:divBdr>
        <w:top w:val="none" w:sz="0" w:space="0" w:color="auto"/>
        <w:left w:val="none" w:sz="0" w:space="0" w:color="auto"/>
        <w:bottom w:val="none" w:sz="0" w:space="0" w:color="auto"/>
        <w:right w:val="none" w:sz="0" w:space="0" w:color="auto"/>
      </w:divBdr>
      <w:divsChild>
        <w:div w:id="1753238356">
          <w:marLeft w:val="0"/>
          <w:marRight w:val="0"/>
          <w:marTop w:val="0"/>
          <w:marBottom w:val="316"/>
          <w:divBdr>
            <w:top w:val="none" w:sz="0" w:space="0" w:color="auto"/>
            <w:left w:val="none" w:sz="0" w:space="0" w:color="auto"/>
            <w:bottom w:val="none" w:sz="0" w:space="0" w:color="auto"/>
            <w:right w:val="none" w:sz="0" w:space="0" w:color="auto"/>
          </w:divBdr>
          <w:divsChild>
            <w:div w:id="1605377793">
              <w:marLeft w:val="0"/>
              <w:marRight w:val="0"/>
              <w:marTop w:val="0"/>
              <w:marBottom w:val="0"/>
              <w:divBdr>
                <w:top w:val="none" w:sz="0" w:space="0" w:color="auto"/>
                <w:left w:val="none" w:sz="0" w:space="0" w:color="auto"/>
                <w:bottom w:val="none" w:sz="0" w:space="0" w:color="auto"/>
                <w:right w:val="none" w:sz="0" w:space="0" w:color="auto"/>
              </w:divBdr>
              <w:divsChild>
                <w:div w:id="1402751084">
                  <w:marLeft w:val="0"/>
                  <w:marRight w:val="0"/>
                  <w:marTop w:val="0"/>
                  <w:marBottom w:val="0"/>
                  <w:divBdr>
                    <w:top w:val="none" w:sz="0" w:space="0" w:color="auto"/>
                    <w:left w:val="none" w:sz="0" w:space="0" w:color="auto"/>
                    <w:bottom w:val="none" w:sz="0" w:space="0" w:color="auto"/>
                    <w:right w:val="none" w:sz="0" w:space="0" w:color="auto"/>
                  </w:divBdr>
                  <w:divsChild>
                    <w:div w:id="802966115">
                      <w:marLeft w:val="0"/>
                      <w:marRight w:val="0"/>
                      <w:marTop w:val="0"/>
                      <w:marBottom w:val="0"/>
                      <w:divBdr>
                        <w:top w:val="none" w:sz="0" w:space="0" w:color="auto"/>
                        <w:left w:val="none" w:sz="0" w:space="0" w:color="auto"/>
                        <w:bottom w:val="none" w:sz="0" w:space="0" w:color="auto"/>
                        <w:right w:val="none" w:sz="0" w:space="0" w:color="auto"/>
                      </w:divBdr>
                      <w:divsChild>
                        <w:div w:id="2126581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728756">
                  <w:marLeft w:val="0"/>
                  <w:marRight w:val="0"/>
                  <w:marTop w:val="0"/>
                  <w:marBottom w:val="0"/>
                  <w:divBdr>
                    <w:top w:val="none" w:sz="0" w:space="0" w:color="auto"/>
                    <w:left w:val="none" w:sz="0" w:space="0" w:color="auto"/>
                    <w:bottom w:val="none" w:sz="0" w:space="0" w:color="auto"/>
                    <w:right w:val="none" w:sz="0" w:space="0" w:color="auto"/>
                  </w:divBdr>
                  <w:divsChild>
                    <w:div w:id="1798599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9</Pages>
  <Words>3112</Words>
  <Characters>17742</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31</cp:revision>
  <dcterms:created xsi:type="dcterms:W3CDTF">2018-10-27T14:44:00Z</dcterms:created>
  <dcterms:modified xsi:type="dcterms:W3CDTF">2018-10-29T06:18:00Z</dcterms:modified>
</cp:coreProperties>
</file>