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9C4" w:rsidRPr="000620FE" w:rsidRDefault="005429C4" w:rsidP="005429C4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horzAnchor="margin" w:tblpXSpec="center" w:tblpY="-282"/>
        <w:tblW w:w="101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784"/>
        <w:gridCol w:w="3525"/>
        <w:gridCol w:w="3854"/>
      </w:tblGrid>
      <w:tr w:rsidR="005429C4" w:rsidRPr="00D87E24" w:rsidTr="005429C4">
        <w:trPr>
          <w:trHeight w:val="3225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5429C4" w:rsidRPr="00FC6BBE" w:rsidRDefault="005429C4" w:rsidP="005429C4">
            <w:pPr>
              <w:pStyle w:val="TableContents"/>
              <w:spacing w:line="360" w:lineRule="auto"/>
            </w:pP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</w:tcPr>
          <w:p w:rsidR="005429C4" w:rsidRPr="00FC6BBE" w:rsidRDefault="005429C4" w:rsidP="005429C4">
            <w:pPr>
              <w:pStyle w:val="TableContents"/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5429C4" w:rsidRPr="00FC6BBE" w:rsidRDefault="005429C4" w:rsidP="005429C4">
            <w:pPr>
              <w:pStyle w:val="TableContents"/>
              <w:spacing w:line="360" w:lineRule="auto"/>
            </w:pPr>
            <w:r>
              <w:rPr>
                <w:b/>
                <w:bCs/>
                <w:sz w:val="28"/>
                <w:szCs w:val="28"/>
              </w:rPr>
              <w:t xml:space="preserve">Утверждено приказом </w:t>
            </w:r>
            <w:r w:rsidRPr="00FC6BBE">
              <w:t xml:space="preserve"> ГБОУ «</w:t>
            </w:r>
            <w:proofErr w:type="spellStart"/>
            <w:r w:rsidRPr="00FC6BBE">
              <w:t>Ме</w:t>
            </w:r>
            <w:r>
              <w:t>нзелинская</w:t>
            </w:r>
            <w:proofErr w:type="spellEnd"/>
            <w:r>
              <w:t xml:space="preserve">  школа-интернат»</w:t>
            </w:r>
          </w:p>
          <w:p w:rsidR="005429C4" w:rsidRPr="00FC6BBE" w:rsidRDefault="005429C4" w:rsidP="005429C4">
            <w:pPr>
              <w:pStyle w:val="TableContents"/>
              <w:rPr>
                <w:u w:val="single"/>
              </w:rPr>
            </w:pPr>
          </w:p>
          <w:p w:rsidR="005429C4" w:rsidRPr="00FC6BBE" w:rsidRDefault="005429C4" w:rsidP="005429C4">
            <w:pPr>
              <w:pStyle w:val="TableContents"/>
              <w:rPr>
                <w:u w:val="single"/>
              </w:rPr>
            </w:pPr>
            <w:r>
              <w:rPr>
                <w:u w:val="single"/>
              </w:rPr>
              <w:t xml:space="preserve">от </w:t>
            </w:r>
            <w:r w:rsidRPr="00FC6BBE">
              <w:rPr>
                <w:u w:val="single"/>
              </w:rPr>
              <w:t xml:space="preserve">  «</w:t>
            </w:r>
            <w:r w:rsidRPr="00FC6BBE">
              <w:rPr>
                <w:i/>
                <w:iCs/>
                <w:u w:val="single"/>
              </w:rPr>
              <w:t>__</w:t>
            </w:r>
            <w:r w:rsidRPr="00FC6BBE">
              <w:rPr>
                <w:u w:val="single"/>
              </w:rPr>
              <w:t xml:space="preserve">» </w:t>
            </w:r>
            <w:r w:rsidRPr="00FC6BBE">
              <w:rPr>
                <w:i/>
                <w:iCs/>
                <w:u w:val="single"/>
              </w:rPr>
              <w:t xml:space="preserve"> августа </w:t>
            </w:r>
            <w:r>
              <w:rPr>
                <w:u w:val="single"/>
              </w:rPr>
              <w:t>2020</w:t>
            </w:r>
            <w:r w:rsidRPr="00FC6BBE">
              <w:rPr>
                <w:u w:val="single"/>
              </w:rPr>
              <w:t xml:space="preserve"> г.</w:t>
            </w:r>
            <w:r>
              <w:rPr>
                <w:u w:val="single"/>
              </w:rPr>
              <w:t xml:space="preserve"> №_____</w:t>
            </w:r>
          </w:p>
        </w:tc>
      </w:tr>
    </w:tbl>
    <w:p w:rsidR="005429C4" w:rsidRPr="00A81234" w:rsidRDefault="005429C4" w:rsidP="005429C4">
      <w:pPr>
        <w:rPr>
          <w:rFonts w:ascii="Times New Roman" w:hAnsi="Times New Roman"/>
          <w:lang w:val="ru-RU"/>
        </w:rPr>
      </w:pPr>
    </w:p>
    <w:p w:rsidR="005429C4" w:rsidRPr="00A81234" w:rsidRDefault="005429C4" w:rsidP="005429C4">
      <w:pPr>
        <w:spacing w:line="240" w:lineRule="auto"/>
        <w:rPr>
          <w:rFonts w:ascii="Times New Roman" w:hAnsi="Times New Roman"/>
          <w:lang w:val="ru-RU"/>
        </w:rPr>
      </w:pPr>
    </w:p>
    <w:p w:rsidR="005429C4" w:rsidRPr="00A81234" w:rsidRDefault="00901E7A" w:rsidP="005429C4">
      <w:pPr>
        <w:spacing w:line="240" w:lineRule="auto"/>
        <w:jc w:val="center"/>
        <w:rPr>
          <w:rFonts w:ascii="Times New Roman" w:hAnsi="Times New Roman"/>
          <w:b/>
          <w:bCs/>
          <w:sz w:val="44"/>
          <w:szCs w:val="44"/>
          <w:lang w:val="ru-RU"/>
        </w:rPr>
      </w:pPr>
      <w:r>
        <w:rPr>
          <w:rFonts w:ascii="Times New Roman" w:hAnsi="Times New Roman"/>
          <w:b/>
          <w:bCs/>
          <w:sz w:val="44"/>
          <w:szCs w:val="44"/>
          <w:lang w:val="ru-RU"/>
        </w:rPr>
        <w:t>АВТОРСКАЯ</w:t>
      </w:r>
      <w:r w:rsidR="005429C4" w:rsidRPr="00A81234">
        <w:rPr>
          <w:rFonts w:ascii="Times New Roman" w:hAnsi="Times New Roman"/>
          <w:b/>
          <w:bCs/>
          <w:sz w:val="44"/>
          <w:szCs w:val="44"/>
          <w:lang w:val="ru-RU"/>
        </w:rPr>
        <w:t xml:space="preserve"> ПРОГРАММА</w:t>
      </w:r>
    </w:p>
    <w:p w:rsidR="005429C4" w:rsidRDefault="005429C4" w:rsidP="005429C4">
      <w:pPr>
        <w:spacing w:line="240" w:lineRule="auto"/>
        <w:jc w:val="center"/>
        <w:rPr>
          <w:rFonts w:ascii="Times New Roman" w:hAnsi="Times New Roman"/>
          <w:b/>
          <w:bCs/>
          <w:sz w:val="44"/>
          <w:szCs w:val="44"/>
          <w:lang w:val="ru-RU"/>
        </w:rPr>
      </w:pPr>
      <w:r w:rsidRPr="00A81234">
        <w:rPr>
          <w:rFonts w:ascii="Times New Roman" w:hAnsi="Times New Roman"/>
          <w:b/>
          <w:bCs/>
          <w:sz w:val="44"/>
          <w:szCs w:val="44"/>
          <w:lang w:val="ru-RU"/>
        </w:rPr>
        <w:t xml:space="preserve">по </w:t>
      </w:r>
      <w:r>
        <w:rPr>
          <w:rFonts w:ascii="Times New Roman" w:hAnsi="Times New Roman"/>
          <w:b/>
          <w:bCs/>
          <w:sz w:val="44"/>
          <w:szCs w:val="44"/>
          <w:lang w:val="ru-RU"/>
        </w:rPr>
        <w:t xml:space="preserve">внеурочной деятельности </w:t>
      </w:r>
    </w:p>
    <w:p w:rsidR="005429C4" w:rsidRPr="00A81234" w:rsidRDefault="005429C4" w:rsidP="005429C4">
      <w:pPr>
        <w:spacing w:line="240" w:lineRule="auto"/>
        <w:jc w:val="center"/>
        <w:rPr>
          <w:rFonts w:ascii="Times New Roman" w:hAnsi="Times New Roman"/>
          <w:b/>
          <w:bCs/>
          <w:sz w:val="44"/>
          <w:szCs w:val="44"/>
          <w:lang w:val="ru-RU"/>
        </w:rPr>
      </w:pPr>
      <w:r>
        <w:rPr>
          <w:rFonts w:ascii="Times New Roman" w:hAnsi="Times New Roman"/>
          <w:b/>
          <w:bCs/>
          <w:sz w:val="44"/>
          <w:szCs w:val="44"/>
          <w:lang w:val="ru-RU"/>
        </w:rPr>
        <w:t>2 класс</w:t>
      </w:r>
    </w:p>
    <w:p w:rsidR="005429C4" w:rsidRPr="00A81234" w:rsidRDefault="005429C4" w:rsidP="005429C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Уровень образования (класс)</w:t>
      </w:r>
      <w:r w:rsidRPr="00A81234">
        <w:rPr>
          <w:rFonts w:ascii="Times New Roman" w:hAnsi="Times New Roman"/>
          <w:sz w:val="28"/>
          <w:szCs w:val="28"/>
          <w:lang w:val="ru-RU"/>
        </w:rPr>
        <w:t>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1234">
        <w:rPr>
          <w:rFonts w:ascii="Times New Roman" w:hAnsi="Times New Roman"/>
          <w:b/>
          <w:bCs/>
          <w:sz w:val="28"/>
          <w:szCs w:val="28"/>
          <w:lang w:val="ru-RU"/>
        </w:rPr>
        <w:t xml:space="preserve">начальное общее образование,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1- </w:t>
      </w:r>
      <w:r w:rsidRPr="00A81234">
        <w:rPr>
          <w:rFonts w:ascii="Times New Roman" w:hAnsi="Times New Roman"/>
          <w:b/>
          <w:bCs/>
          <w:sz w:val="28"/>
          <w:szCs w:val="28"/>
          <w:lang w:val="ru-RU"/>
        </w:rPr>
        <w:t>4 класс</w:t>
      </w:r>
    </w:p>
    <w:p w:rsidR="005429C4" w:rsidRPr="00FC6BBE" w:rsidRDefault="005429C4" w:rsidP="005429C4">
      <w:pPr>
        <w:pStyle w:val="af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C6BBE">
        <w:rPr>
          <w:rFonts w:ascii="Times New Roman" w:hAnsi="Times New Roman"/>
          <w:sz w:val="24"/>
          <w:szCs w:val="24"/>
          <w:vertAlign w:val="superscript"/>
        </w:rPr>
        <w:t>(начальное общее, основное общее образование с указанием классов)</w:t>
      </w:r>
    </w:p>
    <w:p w:rsidR="005429C4" w:rsidRDefault="005429C4" w:rsidP="005429C4">
      <w:pPr>
        <w:spacing w:line="360" w:lineRule="auto"/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901E7A" w:rsidRPr="00A81234" w:rsidRDefault="00901E7A" w:rsidP="005429C4">
      <w:pPr>
        <w:spacing w:line="360" w:lineRule="auto"/>
        <w:rPr>
          <w:rFonts w:ascii="Times New Roman" w:hAnsi="Times New Roman"/>
          <w:sz w:val="28"/>
          <w:szCs w:val="28"/>
          <w:u w:val="single"/>
          <w:lang w:val="ru-RU"/>
        </w:rPr>
      </w:pPr>
    </w:p>
    <w:tbl>
      <w:tblPr>
        <w:tblW w:w="10188" w:type="dxa"/>
        <w:tblInd w:w="-106" w:type="dxa"/>
        <w:tblLook w:val="00A0"/>
      </w:tblPr>
      <w:tblGrid>
        <w:gridCol w:w="5637"/>
        <w:gridCol w:w="4551"/>
      </w:tblGrid>
      <w:tr w:rsidR="005429C4" w:rsidRPr="009D3ECE" w:rsidTr="005429C4">
        <w:tc>
          <w:tcPr>
            <w:tcW w:w="5637" w:type="dxa"/>
          </w:tcPr>
          <w:p w:rsidR="005429C4" w:rsidRPr="00A81234" w:rsidRDefault="005429C4" w:rsidP="005429C4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4551" w:type="dxa"/>
          </w:tcPr>
          <w:p w:rsidR="005429C4" w:rsidRPr="00796CFB" w:rsidRDefault="005429C4" w:rsidP="005429C4">
            <w:pPr>
              <w:pStyle w:val="af"/>
              <w:spacing w:line="276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5429C4" w:rsidRPr="00796CFB" w:rsidRDefault="005429C4" w:rsidP="005429C4">
            <w:pPr>
              <w:pStyle w:val="af"/>
              <w:spacing w:line="276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Разработала: 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Гиздатуллина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Д.И.</w:t>
            </w:r>
          </w:p>
          <w:p w:rsidR="005429C4" w:rsidRPr="00796CFB" w:rsidRDefault="005429C4" w:rsidP="005429C4">
            <w:pPr>
              <w:pStyle w:val="af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796CFB">
              <w:rPr>
                <w:rFonts w:ascii="Times New Roman" w:hAnsi="Times New Roman"/>
                <w:sz w:val="26"/>
                <w:szCs w:val="26"/>
              </w:rPr>
              <w:t>учитель (</w:t>
            </w:r>
            <w:proofErr w:type="spellStart"/>
            <w:r w:rsidRPr="00796CFB">
              <w:rPr>
                <w:rFonts w:ascii="Times New Roman" w:hAnsi="Times New Roman"/>
                <w:sz w:val="26"/>
                <w:szCs w:val="26"/>
              </w:rPr>
              <w:t>олигофренопедагог</w:t>
            </w:r>
            <w:proofErr w:type="spellEnd"/>
            <w:r w:rsidRPr="00796CFB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5429C4" w:rsidRPr="00796CFB" w:rsidRDefault="005429C4" w:rsidP="005429C4">
            <w:pPr>
              <w:pStyle w:val="af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  <w:r w:rsidRPr="00796CFB">
              <w:rPr>
                <w:rFonts w:ascii="Times New Roman" w:hAnsi="Times New Roman"/>
                <w:sz w:val="26"/>
                <w:szCs w:val="26"/>
              </w:rPr>
              <w:t>высшей  квалификационной категории</w:t>
            </w:r>
          </w:p>
          <w:p w:rsidR="005429C4" w:rsidRPr="00796CFB" w:rsidRDefault="005429C4" w:rsidP="005429C4">
            <w:pPr>
              <w:pStyle w:val="af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429C4" w:rsidRPr="00796CFB" w:rsidRDefault="005429C4" w:rsidP="005429C4">
            <w:pPr>
              <w:pStyle w:val="af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429C4" w:rsidRPr="00FC6BBE" w:rsidRDefault="005429C4" w:rsidP="005429C4">
      <w:pPr>
        <w:spacing w:after="0"/>
        <w:rPr>
          <w:vanish/>
        </w:rPr>
      </w:pPr>
    </w:p>
    <w:tbl>
      <w:tblPr>
        <w:tblpPr w:leftFromText="180" w:rightFromText="180" w:vertAnchor="text" w:horzAnchor="margin" w:tblpXSpec="center" w:tblpY="671"/>
        <w:tblW w:w="102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15"/>
        <w:gridCol w:w="3315"/>
        <w:gridCol w:w="3576"/>
      </w:tblGrid>
      <w:tr w:rsidR="005429C4" w:rsidRPr="005429C4" w:rsidTr="005429C4">
        <w:trPr>
          <w:trHeight w:val="1430"/>
        </w:trPr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:rsidR="005429C4" w:rsidRPr="00FC6BBE" w:rsidRDefault="005429C4" w:rsidP="005429C4">
            <w:pPr>
              <w:pStyle w:val="TableContents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Рассмотрено</w:t>
            </w:r>
          </w:p>
          <w:p w:rsidR="005429C4" w:rsidRDefault="005429C4" w:rsidP="005429C4">
            <w:pPr>
              <w:pStyle w:val="TableContents"/>
            </w:pPr>
            <w:proofErr w:type="gramStart"/>
            <w:r>
              <w:t xml:space="preserve">на МО учителей начальных классов  (протокол № _____ </w:t>
            </w:r>
            <w:proofErr w:type="gramEnd"/>
          </w:p>
          <w:p w:rsidR="005429C4" w:rsidRPr="002F59D1" w:rsidRDefault="005429C4" w:rsidP="005429C4">
            <w:pPr>
              <w:pStyle w:val="TableContents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 » августа  20</w:t>
            </w:r>
            <w:r w:rsidRPr="00FC6BBE">
              <w:rPr>
                <w:sz w:val="28"/>
                <w:szCs w:val="28"/>
              </w:rPr>
              <w:t>__ г</w:t>
            </w:r>
            <w:r>
              <w:rPr>
                <w:sz w:val="28"/>
                <w:szCs w:val="28"/>
              </w:rPr>
              <w:t xml:space="preserve">)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:rsidR="005429C4" w:rsidRPr="00FC6BBE" w:rsidRDefault="005429C4" w:rsidP="005429C4">
            <w:pPr>
              <w:pStyle w:val="TableContents"/>
              <w:rPr>
                <w:i/>
                <w:iCs/>
                <w:sz w:val="28"/>
                <w:szCs w:val="28"/>
              </w:rPr>
            </w:pPr>
            <w:r w:rsidRPr="00FC6BBE">
              <w:rPr>
                <w:i/>
                <w:iCs/>
                <w:sz w:val="28"/>
                <w:szCs w:val="28"/>
              </w:rPr>
              <w:t>Согласовано.</w:t>
            </w:r>
          </w:p>
          <w:p w:rsidR="005429C4" w:rsidRPr="00FC6BBE" w:rsidRDefault="005429C4" w:rsidP="005429C4">
            <w:pPr>
              <w:pStyle w:val="TableContents"/>
            </w:pPr>
            <w:r w:rsidRPr="00FC6BBE">
              <w:t xml:space="preserve">Заместитель директора </w:t>
            </w:r>
          </w:p>
          <w:p w:rsidR="005429C4" w:rsidRPr="00FC6BBE" w:rsidRDefault="005429C4" w:rsidP="005429C4">
            <w:pPr>
              <w:pStyle w:val="TableContents"/>
            </w:pPr>
            <w:r w:rsidRPr="00FC6BBE">
              <w:t xml:space="preserve">по учебной работе </w:t>
            </w:r>
          </w:p>
          <w:p w:rsidR="005429C4" w:rsidRPr="00FC6BBE" w:rsidRDefault="005429C4" w:rsidP="005429C4">
            <w:pPr>
              <w:pStyle w:val="TableContents"/>
              <w:rPr>
                <w:sz w:val="20"/>
                <w:szCs w:val="20"/>
                <w:u w:val="single"/>
              </w:rPr>
            </w:pPr>
          </w:p>
          <w:p w:rsidR="005429C4" w:rsidRPr="00FC6BBE" w:rsidRDefault="005429C4" w:rsidP="005429C4">
            <w:pPr>
              <w:pStyle w:val="TableContents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________Полховская</w:t>
            </w:r>
            <w:proofErr w:type="spellEnd"/>
            <w:r>
              <w:rPr>
                <w:sz w:val="28"/>
                <w:szCs w:val="28"/>
              </w:rPr>
              <w:t xml:space="preserve"> Л.А</w:t>
            </w:r>
            <w:r w:rsidRPr="00FC6BBE">
              <w:rPr>
                <w:sz w:val="28"/>
                <w:szCs w:val="28"/>
              </w:rPr>
              <w:t>.</w:t>
            </w:r>
          </w:p>
          <w:p w:rsidR="005429C4" w:rsidRPr="00FC6BBE" w:rsidRDefault="005429C4" w:rsidP="005429C4">
            <w:pPr>
              <w:pStyle w:val="TableContents"/>
              <w:jc w:val="center"/>
            </w:pPr>
          </w:p>
          <w:p w:rsidR="005429C4" w:rsidRPr="00FC6BBE" w:rsidRDefault="005429C4" w:rsidP="005429C4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t>от « _____» августа 20</w:t>
            </w:r>
            <w:r w:rsidRPr="00FC6BBE">
              <w:t>___ г.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5429C4" w:rsidRPr="002F59D1" w:rsidRDefault="005429C4" w:rsidP="005429C4">
            <w:pPr>
              <w:pStyle w:val="TableContents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Принято на </w:t>
            </w:r>
            <w:r>
              <w:t xml:space="preserve"> педагогическом совете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FC6BBE">
              <w:t>ГБОУ «</w:t>
            </w:r>
            <w:proofErr w:type="spellStart"/>
            <w:r w:rsidRPr="00FC6BBE">
              <w:t>Мензелинская</w:t>
            </w:r>
            <w:proofErr w:type="spellEnd"/>
          </w:p>
          <w:p w:rsidR="005429C4" w:rsidRPr="002F59D1" w:rsidRDefault="005429C4" w:rsidP="005429C4">
            <w:pPr>
              <w:pStyle w:val="TableContents"/>
              <w:jc w:val="center"/>
            </w:pPr>
            <w:r>
              <w:t xml:space="preserve">школа-интернат» (протокол № _____  </w:t>
            </w:r>
            <w:r>
              <w:rPr>
                <w:sz w:val="28"/>
                <w:szCs w:val="28"/>
              </w:rPr>
              <w:t>от «___ » августа  20</w:t>
            </w:r>
            <w:r w:rsidRPr="00FC6BBE">
              <w:rPr>
                <w:sz w:val="28"/>
                <w:szCs w:val="28"/>
              </w:rPr>
              <w:t>__ г</w:t>
            </w:r>
            <w:r>
              <w:rPr>
                <w:sz w:val="28"/>
                <w:szCs w:val="28"/>
              </w:rPr>
              <w:t>)</w:t>
            </w:r>
          </w:p>
          <w:p w:rsidR="005429C4" w:rsidRPr="00FC6BBE" w:rsidRDefault="005429C4" w:rsidP="005429C4">
            <w:pPr>
              <w:pStyle w:val="TableContents"/>
              <w:jc w:val="center"/>
            </w:pPr>
          </w:p>
        </w:tc>
      </w:tr>
    </w:tbl>
    <w:p w:rsidR="005429C4" w:rsidRPr="00A81234" w:rsidRDefault="005429C4" w:rsidP="005429C4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5429C4" w:rsidRPr="002F59D1" w:rsidRDefault="005429C4" w:rsidP="005429C4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429C4" w:rsidRDefault="005429C4" w:rsidP="005429C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29C4" w:rsidRDefault="005429C4" w:rsidP="00542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1E7A" w:rsidRDefault="00901E7A" w:rsidP="00542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1E7A" w:rsidRDefault="00901E7A" w:rsidP="00542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29C4" w:rsidRDefault="005429C4" w:rsidP="005429C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Актуальность программ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Успешной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адаптации и социализации детей с ограниченными условиями здоровья способствует внеклассная работа.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Внеурочная деятельность - понятие, объединяющее все виды деятельности школьников (кроме учебной), в которых возможно и целесообразно решение задач их воспитания и социализации.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Цель внеурочной деятельности:</w:t>
      </w:r>
    </w:p>
    <w:p w:rsidR="00901E7A" w:rsidRPr="00D436D7" w:rsidRDefault="00901E7A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Создание условий для реализации детьми и подростками своих потребностей, интересов, способностей в тех областях познавательной, социальной, культурной жизнедеятельности, которые не могут быть реализованы в процессе учебных занятий и в рамках основных образовательных дисциплин.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Внеурочная деятельность ставит ряд задач:</w:t>
      </w:r>
    </w:p>
    <w:p w:rsidR="00901E7A" w:rsidRPr="00D436D7" w:rsidRDefault="00901E7A" w:rsidP="00672886">
      <w:pPr>
        <w:numPr>
          <w:ilvl w:val="0"/>
          <w:numId w:val="5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общекультурного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кругозора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01E7A" w:rsidRPr="00D436D7" w:rsidRDefault="00901E7A" w:rsidP="00672886">
      <w:pPr>
        <w:numPr>
          <w:ilvl w:val="0"/>
          <w:numId w:val="5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восприятия ценностей общего образования и более успешного освоения его содержания;</w:t>
      </w:r>
    </w:p>
    <w:p w:rsidR="00901E7A" w:rsidRPr="00D436D7" w:rsidRDefault="00901E7A" w:rsidP="00672886">
      <w:pPr>
        <w:numPr>
          <w:ilvl w:val="0"/>
          <w:numId w:val="5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Включение в личностно-значимые творческие виды деятельности;</w:t>
      </w:r>
    </w:p>
    <w:p w:rsidR="00901E7A" w:rsidRPr="00D436D7" w:rsidRDefault="00901E7A" w:rsidP="00672886">
      <w:pPr>
        <w:numPr>
          <w:ilvl w:val="0"/>
          <w:numId w:val="5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нравственных, духовных, эстетических ценностей;</w:t>
      </w:r>
    </w:p>
    <w:p w:rsidR="00901E7A" w:rsidRPr="00D436D7" w:rsidRDefault="00901E7A" w:rsidP="00672886">
      <w:pPr>
        <w:numPr>
          <w:ilvl w:val="0"/>
          <w:numId w:val="5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Участие в общественно-значимых делах;</w:t>
      </w:r>
    </w:p>
    <w:p w:rsidR="00901E7A" w:rsidRPr="00D436D7" w:rsidRDefault="00901E7A" w:rsidP="00672886">
      <w:pPr>
        <w:numPr>
          <w:ilvl w:val="0"/>
          <w:numId w:val="5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Помощь в определении способностей к тем или иным видам деятельности (художественной, спортивной, технической и др.) и содействие в их реализации в творческих объединениях дополнительного образования;</w:t>
      </w:r>
    </w:p>
    <w:p w:rsidR="00901E7A" w:rsidRPr="00D436D7" w:rsidRDefault="00901E7A" w:rsidP="00672886">
      <w:pPr>
        <w:numPr>
          <w:ilvl w:val="0"/>
          <w:numId w:val="5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пространства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межличностного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общения</w:t>
      </w:r>
      <w:proofErr w:type="spellEnd"/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Форма организации работы по программе в основном – коллективная, а также используется групповая и индивидуальная формы работы.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Сущность и основное назначение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внеурочной деятельности заключается в создании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дополнительных условий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развития интересов, склонностей, способностей школьников и разумной организации их свободного времени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Программы внеурочной деятельности ориентированы на обозначенные новым стандартом начального общего образования направления воспитательной работы в школе.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Внеурочная деятельность</w:t>
      </w:r>
      <w:r w:rsidRPr="00D436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организуется по следующим направлениям:</w:t>
      </w:r>
    </w:p>
    <w:p w:rsidR="00901E7A" w:rsidRPr="00D436D7" w:rsidRDefault="00901E7A" w:rsidP="00672886">
      <w:pPr>
        <w:numPr>
          <w:ilvl w:val="0"/>
          <w:numId w:val="5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Художественно-эстетическое</w:t>
      </w:r>
      <w:proofErr w:type="spellEnd"/>
    </w:p>
    <w:p w:rsidR="00901E7A" w:rsidRPr="00D436D7" w:rsidRDefault="00901E7A" w:rsidP="00672886">
      <w:pPr>
        <w:numPr>
          <w:ilvl w:val="0"/>
          <w:numId w:val="5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Спортивно-оздоровительное</w:t>
      </w:r>
      <w:proofErr w:type="spellEnd"/>
    </w:p>
    <w:p w:rsidR="00901E7A" w:rsidRPr="00D436D7" w:rsidRDefault="00901E7A" w:rsidP="00672886">
      <w:pPr>
        <w:numPr>
          <w:ilvl w:val="0"/>
          <w:numId w:val="5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Социальное</w:t>
      </w:r>
      <w:proofErr w:type="spellEnd"/>
    </w:p>
    <w:p w:rsidR="00901E7A" w:rsidRPr="00D436D7" w:rsidRDefault="00901E7A" w:rsidP="00D436D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</w:t>
      </w:r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ля реализации художественно-эстетического направления мы используем рабочую программу:</w:t>
      </w:r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«Волшебство красок»</w:t>
      </w:r>
    </w:p>
    <w:p w:rsidR="00901E7A" w:rsidRPr="00D436D7" w:rsidRDefault="00901E7A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Формы организации данного направления: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436D7">
        <w:rPr>
          <w:b/>
          <w:bCs/>
          <w:color w:val="000000"/>
        </w:rPr>
        <w:t>- </w:t>
      </w:r>
      <w:r w:rsidRPr="00D436D7">
        <w:rPr>
          <w:color w:val="000000"/>
        </w:rPr>
        <w:t>беседа,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436D7">
        <w:rPr>
          <w:color w:val="000000"/>
        </w:rPr>
        <w:t>- игра,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436D7">
        <w:rPr>
          <w:color w:val="000000"/>
        </w:rPr>
        <w:t>- практическая работа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436D7">
        <w:rPr>
          <w:b/>
          <w:bCs/>
          <w:color w:val="000000"/>
        </w:rPr>
        <w:t>Планируемые результаты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D436D7">
        <w:rPr>
          <w:color w:val="000000"/>
        </w:rPr>
        <w:t xml:space="preserve">Освоение детьми программы внеурочной деятельности по художественному направлению «Волшебство красок» направлено на достижение комплекса результатов в соответствии с требованиями федерального государственного образовательного стандарта. Программа обеспечивает достижение следующих личностных, </w:t>
      </w:r>
      <w:proofErr w:type="spellStart"/>
      <w:r w:rsidRPr="00D436D7">
        <w:rPr>
          <w:color w:val="000000"/>
        </w:rPr>
        <w:t>метапредметных</w:t>
      </w:r>
      <w:proofErr w:type="spellEnd"/>
      <w:r w:rsidRPr="00D436D7">
        <w:rPr>
          <w:color w:val="000000"/>
        </w:rPr>
        <w:t xml:space="preserve"> и предметных результатов.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i/>
          <w:iCs/>
          <w:color w:val="000000"/>
        </w:rPr>
        <w:t>Личностные результаты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 xml:space="preserve">- </w:t>
      </w:r>
      <w:proofErr w:type="spellStart"/>
      <w:proofErr w:type="gramStart"/>
      <w:r w:rsidRPr="00D436D7">
        <w:rPr>
          <w:color w:val="000000"/>
        </w:rPr>
        <w:t>учебно</w:t>
      </w:r>
      <w:proofErr w:type="spellEnd"/>
      <w:r w:rsidRPr="00D436D7">
        <w:rPr>
          <w:color w:val="000000"/>
        </w:rPr>
        <w:t xml:space="preserve"> – познавательного</w:t>
      </w:r>
      <w:proofErr w:type="gramEnd"/>
      <w:r w:rsidRPr="00D436D7">
        <w:rPr>
          <w:color w:val="000000"/>
        </w:rPr>
        <w:t xml:space="preserve"> интерес к художественному творчеству;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 xml:space="preserve">- чувство прекрасного и эстетические чувства на основе знакомства с </w:t>
      </w:r>
      <w:proofErr w:type="spellStart"/>
      <w:r w:rsidRPr="00D436D7">
        <w:rPr>
          <w:color w:val="000000"/>
        </w:rPr>
        <w:t>мультикультурной</w:t>
      </w:r>
      <w:proofErr w:type="spellEnd"/>
      <w:r w:rsidRPr="00D436D7">
        <w:rPr>
          <w:color w:val="000000"/>
        </w:rPr>
        <w:t xml:space="preserve"> картиной современного мира;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навык самостоятельной работы и работы в группе при выполнении практических творческих работ;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ориентации на понимание причин успеха в творческой деятельности;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lastRenderedPageBreak/>
        <w:t>- способность к самооценке на основе критерия успешности деятельности;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заложены основы социально ценных личностных и нравственных качеств: 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Младшие школьники получат возможность для формирования: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устойчивого познавательного интереса к творческой деятельности;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осознанных устойчивых эстетических предпочтений ориентаций на искусство как значимую сферу человеческой жизни;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 xml:space="preserve">- эмоционально – </w:t>
      </w:r>
      <w:proofErr w:type="gramStart"/>
      <w:r w:rsidRPr="00D436D7">
        <w:rPr>
          <w:color w:val="000000"/>
        </w:rPr>
        <w:t>ценностное</w:t>
      </w:r>
      <w:proofErr w:type="gramEnd"/>
      <w:r w:rsidRPr="00D436D7">
        <w:rPr>
          <w:color w:val="000000"/>
        </w:rPr>
        <w:t xml:space="preserve"> отношения к искусству и к жизни, осознавать систему общечеловеческих ценностей.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D436D7">
        <w:rPr>
          <w:i/>
          <w:iCs/>
          <w:color w:val="000000"/>
        </w:rPr>
        <w:t>Метапредметные</w:t>
      </w:r>
      <w:proofErr w:type="spellEnd"/>
      <w:r w:rsidRPr="00D436D7">
        <w:rPr>
          <w:i/>
          <w:iCs/>
          <w:color w:val="000000"/>
        </w:rPr>
        <w:t xml:space="preserve"> результаты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i/>
          <w:iCs/>
          <w:color w:val="000000"/>
        </w:rPr>
        <w:t>Регулятивные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выбирать художественные материалы, средства художественной выразительности для создания творческих работ. Решать художественные задачи с опорой на знания о цвете, правил композиций, усвоенных способах действий;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учитывать выделенные ориентиры действий в новых техниках, планировать свои действия;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осуществлять итоговый и пошаговый контроль в своей творческой деятельности;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адекватно воспринимать оценку своих работ окружающих;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навыкам работы с разнообразными материалами и навыкам создания образов посредством различных технологий;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вносить необходимые коррективы в действие после его завершения на основе оценки и характере сделанных ошибок.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Младшие школьники получат возможность научиться: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осуществлять констатирующий и предвосхищающий контроль по результату и способу действия, актуальный контроль на уровне произвольного внимания;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самостоятельно адекватно оценивать правильность выполнения действия и вносить коррективы в исполнение действия, как по ходу его реализации, так и в конце действия.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пользоваться средствами выразительности изобразительного искусства;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осуществлять поиск информации с использованием литературы и средств массовой информации;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отбирать и выстраивать оптимальную технологическую последовательность реализации собственного или предложенного замысла;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i/>
          <w:iCs/>
          <w:color w:val="000000"/>
        </w:rPr>
        <w:t>Познавательные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приобретать и осуществлять практические навыки и умения в художественном творчестве;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осваивать особенности художественно – выразительных средств, материалов и техник, применяемых в художественном творчестве.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развивать художественный вкус как способность чувствовать и воспринимать многообразие видов и жанров искусства;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художественно – образному, эстетическому типу мышления, формированию целостного восприятия мира;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развивать фантазию, воображения, художественную интуицию, память;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развивать критическое мышление, в способности аргументировать свою точку зрения по отношению к различным произведениям изобразительного декоративно – прикладного искусства;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Младшие школьники получат возможность научиться: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создавать и преобразовывать схемы и модели для решения творческих задач;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lastRenderedPageBreak/>
        <w:t>- понимать культурно – историческую ценность традиций, отраженных в предметном мире, и уважать их;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более углубленному освоению понравившегося ремесла, и в изобразительно – творческой деятельности в целом.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i/>
          <w:iCs/>
          <w:color w:val="000000"/>
        </w:rPr>
        <w:t>Коммуникативные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первоначальному опыту осуществления совместной продуктивной деятельности;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сотрудничать и оказывать взаимопомощь, доброжелательно и уважительно строить свое общение со сверстниками и взрослыми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формировать собственное мнение и позицию;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Младшие школьники получат возможность научиться: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D436D7">
        <w:rPr>
          <w:color w:val="000000"/>
        </w:rPr>
        <w:t>- учитывать и координировать в сотрудничестве отличные от собственной позиции других людей;</w:t>
      </w:r>
      <w:proofErr w:type="gramEnd"/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учитывать разные мнения и интересы и обосновывать собственную позицию;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задавать вопросы, необходимые для организации собственной деятельности и сотрудничества с партнером;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адекватно использовать речь для планирования и регуляции своей деятельности;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D436D7">
        <w:rPr>
          <w:color w:val="000000"/>
        </w:rPr>
        <w:t>В результате занятий художественным творчеством у обучающихся должны быть развиты такие качества личности, как умение замечать красивое, аккуратность, трудолюбие, целеустремленность.</w:t>
      </w:r>
      <w:proofErr w:type="gramEnd"/>
    </w:p>
    <w:p w:rsidR="00901E7A" w:rsidRPr="00D436D7" w:rsidRDefault="00901E7A" w:rsidP="00D436D7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lang w:val="ru-RU"/>
        </w:rPr>
      </w:pPr>
      <w:r w:rsidRPr="00D436D7">
        <w:rPr>
          <w:color w:val="000000"/>
          <w:lang w:val="ru-RU"/>
        </w:rPr>
        <w:t>Использование различных приемов способствуют выработке умений видеть образы в сочетаниях цветовых пятен и линий и оформлять их до узнаваемых изображений. Занятия не носят форму «изучения и обучения». Дети осваивают художественные приемы и интересные средства познания окружающего мира через ненавязчивое привлечение к процессу рисования. Занятие превращается в созидательный творческий процесс педагога и детей при помощи разнообразного изобразительного материала, который проходит те же стадии, что и творческий процесс художника. Этим занятиям отводится роль источника фантазии, творчества, самостоятельности.</w:t>
      </w:r>
    </w:p>
    <w:p w:rsidR="00901E7A" w:rsidRPr="00D436D7" w:rsidRDefault="00901E7A" w:rsidP="00D436D7">
      <w:pPr>
        <w:pStyle w:val="c5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lang w:val="ru-RU"/>
        </w:rPr>
      </w:pPr>
      <w:r w:rsidRPr="00D436D7">
        <w:rPr>
          <w:color w:val="000000"/>
          <w:lang w:val="ru-RU"/>
        </w:rPr>
        <w:t>В силу индивидуальных особенностей, развитие творческих способностей не может быть одинаковым у всех детей, поэтому на занятиях я даю возможность каждому ребенку активно, самостоятельно проявить себя, испытать радость творческого созидания. Все темы, входящие в программу, изменяются по принципу постепенного усложнения.</w:t>
      </w:r>
    </w:p>
    <w:p w:rsidR="00901E7A" w:rsidRPr="00D436D7" w:rsidRDefault="00901E7A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val="ru-RU"/>
        </w:rPr>
      </w:pPr>
    </w:p>
    <w:p w:rsidR="00901E7A" w:rsidRPr="00D436D7" w:rsidRDefault="00901E7A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Для реализации спортивно-оздоровительного направления</w:t>
      </w:r>
      <w:r w:rsidR="002B31E4"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создали программу</w:t>
      </w:r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: "Азбука здоровья"</w:t>
      </w:r>
    </w:p>
    <w:p w:rsidR="00901E7A" w:rsidRPr="00D436D7" w:rsidRDefault="00901E7A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Формы организации данного направления:</w:t>
      </w:r>
    </w:p>
    <w:p w:rsidR="00901E7A" w:rsidRPr="00D436D7" w:rsidRDefault="00901E7A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подвижные игры, малые спортивные соревнования типа «Весёлых стартов», эстафет;</w:t>
      </w:r>
    </w:p>
    <w:p w:rsidR="00901E7A" w:rsidRPr="00D436D7" w:rsidRDefault="00901E7A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проведение бесед по охране здоровья;</w:t>
      </w:r>
    </w:p>
    <w:p w:rsidR="00901E7A" w:rsidRPr="00D436D7" w:rsidRDefault="00901E7A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применение на внеклассных занятиях игровых моментов, физ. минуток;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Организация учебных занятий предполагает, что любое занятие для детей должно стать уроком радости, открывающим каждому ребёнку его собственную индивидуальность и резервные возможности организма, которые обеспечивают повышение уровней работоспособности и адаптивности.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Он не должен быть уроком «заучивания», на котором вместо достижения оздоровительного эффекта создаётся только дополнительная нагрузка. Каждое занятие должно стать настоящим уроком «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здравотворчества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436D7">
        <w:rPr>
          <w:b/>
          <w:bCs/>
          <w:color w:val="000000"/>
        </w:rPr>
        <w:t>Планируемые результаты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b/>
          <w:bCs/>
          <w:color w:val="000000"/>
        </w:rPr>
        <w:t>ЛИЧНОСТНЫЕ РЕЗУЛЬТАТЫ</w:t>
      </w:r>
      <w:r w:rsidRPr="00D436D7">
        <w:rPr>
          <w:color w:val="000000"/>
        </w:rPr>
        <w:t xml:space="preserve"> — готовность и способность </w:t>
      </w:r>
      <w:proofErr w:type="gramStart"/>
      <w:r w:rsidRPr="00D436D7">
        <w:rPr>
          <w:color w:val="000000"/>
        </w:rPr>
        <w:t>обучающихся</w:t>
      </w:r>
      <w:proofErr w:type="gramEnd"/>
      <w:r w:rsidRPr="00D436D7">
        <w:rPr>
          <w:color w:val="000000"/>
        </w:rPr>
        <w:t xml:space="preserve"> к саморазвитию, 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D436D7">
        <w:rPr>
          <w:color w:val="000000"/>
        </w:rPr>
        <w:t>сформированность</w:t>
      </w:r>
      <w:proofErr w:type="spellEnd"/>
      <w:r w:rsidRPr="00D436D7">
        <w:rPr>
          <w:color w:val="000000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  </w:t>
      </w:r>
      <w:proofErr w:type="spellStart"/>
      <w:r w:rsidRPr="00D436D7">
        <w:rPr>
          <w:color w:val="000000"/>
        </w:rPr>
        <w:t>сформированность</w:t>
      </w:r>
      <w:proofErr w:type="spellEnd"/>
      <w:r w:rsidRPr="00D436D7">
        <w:rPr>
          <w:color w:val="000000"/>
        </w:rPr>
        <w:t xml:space="preserve"> основ российской, гражданской идентичности.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b/>
          <w:bCs/>
          <w:i/>
          <w:iCs/>
          <w:color w:val="000000"/>
        </w:rPr>
        <w:lastRenderedPageBreak/>
        <w:t>Личностными результатами</w:t>
      </w:r>
      <w:r w:rsidRPr="00D436D7">
        <w:rPr>
          <w:color w:val="000000"/>
        </w:rPr>
        <w:t> программы внеурочной деятельности по общекультурному  направлению «Азбука здоровья»  является формирование следующих умений:</w:t>
      </w:r>
    </w:p>
    <w:p w:rsidR="00901E7A" w:rsidRPr="00D436D7" w:rsidRDefault="00901E7A" w:rsidP="00672886">
      <w:pPr>
        <w:pStyle w:val="a3"/>
        <w:numPr>
          <w:ilvl w:val="0"/>
          <w:numId w:val="5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i/>
          <w:iCs/>
          <w:color w:val="000000"/>
        </w:rPr>
        <w:t>Определять </w:t>
      </w:r>
      <w:r w:rsidRPr="00D436D7">
        <w:rPr>
          <w:color w:val="000000"/>
        </w:rPr>
        <w:t>и</w:t>
      </w:r>
      <w:r w:rsidRPr="00D436D7">
        <w:rPr>
          <w:i/>
          <w:iCs/>
          <w:color w:val="000000"/>
        </w:rPr>
        <w:t> высказывать</w:t>
      </w:r>
      <w:r w:rsidRPr="00D436D7">
        <w:rPr>
          <w:color w:val="000000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901E7A" w:rsidRPr="00D436D7" w:rsidRDefault="00901E7A" w:rsidP="00672886">
      <w:pPr>
        <w:pStyle w:val="a3"/>
        <w:numPr>
          <w:ilvl w:val="0"/>
          <w:numId w:val="5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D436D7">
        <w:rPr>
          <w:i/>
          <w:iCs/>
          <w:color w:val="000000"/>
        </w:rPr>
        <w:t>делать выбор,</w:t>
      </w:r>
      <w:r w:rsidRPr="00D436D7">
        <w:rPr>
          <w:color w:val="000000"/>
        </w:rPr>
        <w:t> при поддержке других участников группы и педагога, как поступить.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b/>
          <w:bCs/>
          <w:color w:val="000000"/>
        </w:rPr>
        <w:t>МЕТАПРЕДМЕТНЫЕ РЕЗУЛЬТАТЫ</w:t>
      </w:r>
      <w:r w:rsidRPr="00D436D7">
        <w:rPr>
          <w:color w:val="000000"/>
        </w:rPr>
        <w:t xml:space="preserve"> — освоенные </w:t>
      </w:r>
      <w:proofErr w:type="gramStart"/>
      <w:r w:rsidRPr="00D436D7">
        <w:rPr>
          <w:color w:val="000000"/>
        </w:rPr>
        <w:t>обучающимися</w:t>
      </w:r>
      <w:proofErr w:type="gramEnd"/>
      <w:r w:rsidRPr="00D436D7">
        <w:rPr>
          <w:color w:val="000000"/>
        </w:rPr>
        <w:t xml:space="preserve"> </w:t>
      </w:r>
      <w:r w:rsidR="002B31E4" w:rsidRPr="00D436D7">
        <w:rPr>
          <w:color w:val="000000"/>
        </w:rPr>
        <w:t>базовые</w:t>
      </w:r>
      <w:r w:rsidRPr="00D436D7">
        <w:rPr>
          <w:color w:val="000000"/>
        </w:rPr>
        <w:t xml:space="preserve"> учебные действия (познавательные, регулятивные и коммуникативные).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D436D7">
        <w:rPr>
          <w:b/>
          <w:bCs/>
          <w:i/>
          <w:iCs/>
          <w:color w:val="000000"/>
        </w:rPr>
        <w:t>Метапредметными</w:t>
      </w:r>
      <w:proofErr w:type="spellEnd"/>
      <w:r w:rsidRPr="00D436D7">
        <w:rPr>
          <w:b/>
          <w:bCs/>
          <w:i/>
          <w:iCs/>
          <w:color w:val="000000"/>
        </w:rPr>
        <w:t xml:space="preserve"> результатами</w:t>
      </w:r>
      <w:r w:rsidRPr="00D436D7">
        <w:rPr>
          <w:color w:val="000000"/>
        </w:rPr>
        <w:t> программы внеурочной деятельности по общекультурному направлению «Азбука здоровья» - является формирование следующих универсал</w:t>
      </w:r>
      <w:r w:rsidR="002B31E4" w:rsidRPr="00D436D7">
        <w:rPr>
          <w:color w:val="000000"/>
        </w:rPr>
        <w:t>ьных учебных действий (Б</w:t>
      </w:r>
      <w:r w:rsidRPr="00D436D7">
        <w:rPr>
          <w:color w:val="000000"/>
        </w:rPr>
        <w:t>УД):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b/>
          <w:bCs/>
          <w:i/>
          <w:iCs/>
          <w:color w:val="000000"/>
        </w:rPr>
        <w:t>1. </w:t>
      </w:r>
      <w:r w:rsidR="002B31E4" w:rsidRPr="00D436D7">
        <w:rPr>
          <w:b/>
          <w:bCs/>
          <w:i/>
          <w:iCs/>
          <w:color w:val="000000"/>
        </w:rPr>
        <w:t>РЕГУЛЯТИВНЫЕ</w:t>
      </w:r>
      <w:r w:rsidRPr="00D436D7">
        <w:rPr>
          <w:b/>
          <w:bCs/>
          <w:i/>
          <w:iCs/>
          <w:color w:val="000000"/>
        </w:rPr>
        <w:t>:</w:t>
      </w:r>
    </w:p>
    <w:p w:rsidR="00901E7A" w:rsidRPr="00D436D7" w:rsidRDefault="00901E7A" w:rsidP="00672886">
      <w:pPr>
        <w:pStyle w:val="a3"/>
        <w:numPr>
          <w:ilvl w:val="0"/>
          <w:numId w:val="5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i/>
          <w:iCs/>
          <w:color w:val="000000"/>
        </w:rPr>
        <w:t>Определять и формулировать</w:t>
      </w:r>
      <w:r w:rsidRPr="00D436D7">
        <w:rPr>
          <w:color w:val="000000"/>
        </w:rPr>
        <w:t> цель деятельности на уроке с помощью учителя.</w:t>
      </w:r>
    </w:p>
    <w:p w:rsidR="00901E7A" w:rsidRPr="00D436D7" w:rsidRDefault="00901E7A" w:rsidP="00672886">
      <w:pPr>
        <w:pStyle w:val="a3"/>
        <w:numPr>
          <w:ilvl w:val="0"/>
          <w:numId w:val="5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i/>
          <w:iCs/>
          <w:color w:val="000000"/>
        </w:rPr>
        <w:t>Проговаривать</w:t>
      </w:r>
      <w:r w:rsidRPr="00D436D7">
        <w:rPr>
          <w:color w:val="000000"/>
        </w:rPr>
        <w:t> последовательность действий на уроке.</w:t>
      </w:r>
    </w:p>
    <w:p w:rsidR="00901E7A" w:rsidRPr="00D436D7" w:rsidRDefault="00901E7A" w:rsidP="00672886">
      <w:pPr>
        <w:pStyle w:val="a3"/>
        <w:numPr>
          <w:ilvl w:val="0"/>
          <w:numId w:val="5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Учить </w:t>
      </w:r>
      <w:r w:rsidRPr="00D436D7">
        <w:rPr>
          <w:i/>
          <w:iCs/>
          <w:color w:val="000000"/>
        </w:rPr>
        <w:t>высказывать</w:t>
      </w:r>
      <w:r w:rsidRPr="00D436D7">
        <w:rPr>
          <w:color w:val="000000"/>
        </w:rPr>
        <w:t> своё предположение (версию) на основе работы с иллюстрацией, учить </w:t>
      </w:r>
      <w:r w:rsidRPr="00D436D7">
        <w:rPr>
          <w:i/>
          <w:iCs/>
          <w:color w:val="000000"/>
        </w:rPr>
        <w:t>работать </w:t>
      </w:r>
      <w:r w:rsidRPr="00D436D7">
        <w:rPr>
          <w:color w:val="000000"/>
        </w:rPr>
        <w:t>по предложенному учителем плану.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901E7A" w:rsidRPr="00D436D7" w:rsidRDefault="00901E7A" w:rsidP="00672886">
      <w:pPr>
        <w:pStyle w:val="a3"/>
        <w:numPr>
          <w:ilvl w:val="0"/>
          <w:numId w:val="5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Учиться совместно с учителем и другими учениками </w:t>
      </w:r>
      <w:r w:rsidRPr="00D436D7">
        <w:rPr>
          <w:i/>
          <w:iCs/>
          <w:color w:val="000000"/>
        </w:rPr>
        <w:t>давать</w:t>
      </w:r>
      <w:r w:rsidRPr="00D436D7">
        <w:rPr>
          <w:color w:val="000000"/>
        </w:rPr>
        <w:t> эмоциональную </w:t>
      </w:r>
      <w:r w:rsidRPr="00D436D7">
        <w:rPr>
          <w:i/>
          <w:iCs/>
          <w:color w:val="000000"/>
        </w:rPr>
        <w:t>оценку</w:t>
      </w:r>
      <w:r w:rsidRPr="00D436D7">
        <w:rPr>
          <w:color w:val="000000"/>
        </w:rPr>
        <w:t> деятельности класса на уроке.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901E7A" w:rsidRPr="00D436D7" w:rsidRDefault="002B31E4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b/>
          <w:bCs/>
          <w:i/>
          <w:iCs/>
          <w:color w:val="000000"/>
        </w:rPr>
        <w:t>2. ПОЗНАВАТЕЛЬНЫЕ</w:t>
      </w:r>
      <w:r w:rsidR="00901E7A" w:rsidRPr="00D436D7">
        <w:rPr>
          <w:b/>
          <w:bCs/>
          <w:i/>
          <w:iCs/>
          <w:color w:val="000000"/>
        </w:rPr>
        <w:t>:</w:t>
      </w:r>
    </w:p>
    <w:p w:rsidR="00901E7A" w:rsidRPr="00D436D7" w:rsidRDefault="00901E7A" w:rsidP="00672886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Делать предварительный отбор источников информации: </w:t>
      </w:r>
      <w:r w:rsidRPr="00D436D7">
        <w:rPr>
          <w:i/>
          <w:iCs/>
          <w:color w:val="000000"/>
        </w:rPr>
        <w:t>ориентироваться</w:t>
      </w:r>
      <w:r w:rsidRPr="00D436D7">
        <w:rPr>
          <w:color w:val="000000"/>
        </w:rPr>
        <w:t> в учебнике (на развороте, в оглавлении, в словаре).</w:t>
      </w:r>
    </w:p>
    <w:p w:rsidR="00901E7A" w:rsidRPr="00D436D7" w:rsidRDefault="00901E7A" w:rsidP="00672886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Добывать новые знания: </w:t>
      </w:r>
      <w:r w:rsidRPr="00D436D7">
        <w:rPr>
          <w:i/>
          <w:iCs/>
          <w:color w:val="000000"/>
        </w:rPr>
        <w:t>находить ответы</w:t>
      </w:r>
      <w:r w:rsidRPr="00D436D7">
        <w:rPr>
          <w:color w:val="000000"/>
        </w:rPr>
        <w:t> на вопросы, используя учебник, свой жизненный опыт и информацию, полученную на уроке.</w:t>
      </w:r>
    </w:p>
    <w:p w:rsidR="00901E7A" w:rsidRPr="00D436D7" w:rsidRDefault="00901E7A" w:rsidP="00672886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Перерабатывать полученную информацию: </w:t>
      </w:r>
      <w:r w:rsidRPr="00D436D7">
        <w:rPr>
          <w:i/>
          <w:iCs/>
          <w:color w:val="000000"/>
        </w:rPr>
        <w:t>делать</w:t>
      </w:r>
      <w:r w:rsidRPr="00D436D7">
        <w:rPr>
          <w:color w:val="000000"/>
        </w:rPr>
        <w:t> выводы в результате совместной работы всего класса.</w:t>
      </w:r>
    </w:p>
    <w:p w:rsidR="00901E7A" w:rsidRPr="00D436D7" w:rsidRDefault="00901E7A" w:rsidP="00672886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</w:t>
      </w:r>
    </w:p>
    <w:p w:rsidR="00901E7A" w:rsidRPr="00D436D7" w:rsidRDefault="00901E7A" w:rsidP="00672886">
      <w:pPr>
        <w:pStyle w:val="a3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Находить и формулировать решение задачи с помощью простейших моделей (предметных, рисунков, схематических рисунков).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901E7A" w:rsidRPr="00D436D7" w:rsidRDefault="002B31E4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b/>
          <w:bCs/>
          <w:i/>
          <w:iCs/>
          <w:color w:val="000000"/>
        </w:rPr>
        <w:t>3. КОММУНИКАТИВНЫЕ</w:t>
      </w:r>
      <w:r w:rsidR="00901E7A" w:rsidRPr="00D436D7">
        <w:rPr>
          <w:b/>
          <w:bCs/>
          <w:i/>
          <w:iCs/>
          <w:color w:val="000000"/>
        </w:rPr>
        <w:t>:</w:t>
      </w:r>
    </w:p>
    <w:p w:rsidR="00901E7A" w:rsidRPr="00D436D7" w:rsidRDefault="00901E7A" w:rsidP="00672886">
      <w:pPr>
        <w:pStyle w:val="a3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901E7A" w:rsidRPr="00D436D7" w:rsidRDefault="00901E7A" w:rsidP="00672886">
      <w:pPr>
        <w:pStyle w:val="a3"/>
        <w:numPr>
          <w:ilvl w:val="0"/>
          <w:numId w:val="5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i/>
          <w:iCs/>
          <w:color w:val="000000"/>
        </w:rPr>
        <w:t>Слушать </w:t>
      </w:r>
      <w:r w:rsidRPr="00D436D7">
        <w:rPr>
          <w:color w:val="000000"/>
        </w:rPr>
        <w:t>и</w:t>
      </w:r>
      <w:r w:rsidRPr="00D436D7">
        <w:rPr>
          <w:i/>
          <w:iCs/>
          <w:color w:val="000000"/>
        </w:rPr>
        <w:t> понимать</w:t>
      </w:r>
      <w:r w:rsidRPr="00D436D7">
        <w:rPr>
          <w:color w:val="000000"/>
        </w:rPr>
        <w:t> речь других.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901E7A" w:rsidRPr="00D436D7" w:rsidRDefault="00901E7A" w:rsidP="00672886">
      <w:pPr>
        <w:pStyle w:val="a3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Совместно договариваться о правилах общения и поведения в школе и следовать им.</w:t>
      </w:r>
    </w:p>
    <w:p w:rsidR="00901E7A" w:rsidRPr="00D436D7" w:rsidRDefault="00901E7A" w:rsidP="00672886">
      <w:pPr>
        <w:pStyle w:val="a3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Учиться выполнять различные роли в группе (лидера, исполнителя, критика).</w:t>
      </w:r>
    </w:p>
    <w:p w:rsidR="00901E7A" w:rsidRPr="00D436D7" w:rsidRDefault="00901E7A" w:rsidP="00672886">
      <w:pPr>
        <w:pStyle w:val="a3"/>
        <w:numPr>
          <w:ilvl w:val="0"/>
          <w:numId w:val="5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D436D7">
        <w:rPr>
          <w:b/>
          <w:bCs/>
          <w:color w:val="000000"/>
        </w:rPr>
        <w:t>ПРЕДМЕТНЫЕ РЕЗУЛЬТАТЫ</w:t>
      </w:r>
      <w:r w:rsidRPr="00D436D7">
        <w:rPr>
          <w:color w:val="000000"/>
        </w:rPr>
        <w:t> 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b/>
          <w:bCs/>
          <w:i/>
          <w:iCs/>
          <w:color w:val="000000"/>
        </w:rPr>
        <w:lastRenderedPageBreak/>
        <w:t>ОЗДОРОВИТЕЛЬНЫЕ РЕЗУЛЬТАТЫ ПРОГРАММЫ ВНЕУРОЧНОЙ ДЕЯТЕЛЬНОСТИ:</w:t>
      </w:r>
    </w:p>
    <w:p w:rsidR="00901E7A" w:rsidRPr="00D436D7" w:rsidRDefault="00901E7A" w:rsidP="00672886">
      <w:pPr>
        <w:pStyle w:val="a3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 xml:space="preserve">осознание  </w:t>
      </w:r>
      <w:proofErr w:type="gramStart"/>
      <w:r w:rsidRPr="00D436D7">
        <w:rPr>
          <w:color w:val="000000"/>
        </w:rPr>
        <w:t>обучающимися</w:t>
      </w:r>
      <w:proofErr w:type="gramEnd"/>
      <w:r w:rsidRPr="00D436D7">
        <w:rPr>
          <w:color w:val="000000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901E7A" w:rsidRPr="00D436D7" w:rsidRDefault="00901E7A" w:rsidP="00672886">
      <w:pPr>
        <w:pStyle w:val="a3"/>
        <w:numPr>
          <w:ilvl w:val="0"/>
          <w:numId w:val="5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D436D7">
        <w:rPr>
          <w:b/>
          <w:bCs/>
          <w:color w:val="000000"/>
        </w:rPr>
        <w:t>Первостепенным результатом</w:t>
      </w:r>
      <w:r w:rsidRPr="00D436D7">
        <w:rPr>
          <w:color w:val="000000"/>
        </w:rPr>
        <w:t> реализации программы внеурочной деятельности будет сознательное отношение обучающихся к собственному здоровью во всем его проявлениях</w:t>
      </w:r>
    </w:p>
    <w:p w:rsidR="00901E7A" w:rsidRPr="00D436D7" w:rsidRDefault="00901E7A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Для реализации социального направления </w:t>
      </w:r>
      <w:r w:rsidR="002B31E4"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разработали </w:t>
      </w:r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рабочую программу: «Азбука безопасности"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Программа внеурочной деятельности по социальному направлению «Азбука безопасности» может рассматриваться как одна из ступеней к формированию культуры безопасного поведения в жизни общества.</w:t>
      </w:r>
      <w:r w:rsidRPr="00D436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436D7"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  <w:lang w:val="ru-RU"/>
        </w:rPr>
        <w:t>Основная идея курса — формирование представлений о правилах безопасного поведения на улицах и дорогах, в общественных местах, при возникновении ЧС.</w:t>
      </w:r>
    </w:p>
    <w:p w:rsidR="00901E7A" w:rsidRPr="00D436D7" w:rsidRDefault="00901E7A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Формы организации данного направления: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работа с дидактическим материалом в игровой форме;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-изучение в реальной обстановке возможных в повседневной жизни опасных ситуаций (ПДД на улицах, площадках, перекрёстках, в общественных местах, на природе)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знакомство с научно-популярной литературой;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-беседы;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-просмотр тематических видеофильмов;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-решение ситуационных задач;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экскурсии;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 участие в конкурсах, КВН;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-театрализованные представления;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-выставки.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D436D7">
        <w:rPr>
          <w:color w:val="000000"/>
        </w:rPr>
        <w:t>Подобная реализация программы внеурочной деятельности Азбука безопасности» соответствует возрастным особенностям обучающихся, способствует формированию культуры безопасного поведения в различных жизненных ситуациях.</w:t>
      </w:r>
      <w:proofErr w:type="gramEnd"/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К числу планируемых результатов освоения программы «Азбука безопасности» отнесены:</w:t>
      </w:r>
    </w:p>
    <w:p w:rsidR="00901E7A" w:rsidRPr="00D436D7" w:rsidRDefault="00901E7A" w:rsidP="00672886">
      <w:pPr>
        <w:pStyle w:val="a3"/>
        <w:numPr>
          <w:ilvl w:val="0"/>
          <w:numId w:val="5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b/>
          <w:bCs/>
          <w:i/>
          <w:iCs/>
          <w:color w:val="000000"/>
        </w:rPr>
        <w:t>Личностные результаты</w:t>
      </w:r>
      <w:r w:rsidRPr="00D436D7">
        <w:rPr>
          <w:color w:val="000000"/>
        </w:rPr>
        <w:t> </w:t>
      </w:r>
      <w:proofErr w:type="gramStart"/>
      <w:r w:rsidRPr="00D436D7">
        <w:rPr>
          <w:color w:val="000000"/>
        </w:rPr>
        <w:t>–о</w:t>
      </w:r>
      <w:proofErr w:type="gramEnd"/>
      <w:r w:rsidRPr="00D436D7">
        <w:rPr>
          <w:color w:val="000000"/>
        </w:rPr>
        <w:t>бщие представления о мире, чувство ответственности за личную безопасность;</w:t>
      </w:r>
    </w:p>
    <w:p w:rsidR="00901E7A" w:rsidRPr="00D436D7" w:rsidRDefault="00901E7A" w:rsidP="00672886">
      <w:pPr>
        <w:pStyle w:val="a3"/>
        <w:numPr>
          <w:ilvl w:val="0"/>
          <w:numId w:val="5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proofErr w:type="spellStart"/>
      <w:r w:rsidRPr="00D436D7">
        <w:rPr>
          <w:b/>
          <w:bCs/>
          <w:i/>
          <w:iCs/>
          <w:color w:val="000000"/>
        </w:rPr>
        <w:t>Метапредметные</w:t>
      </w:r>
      <w:proofErr w:type="spellEnd"/>
      <w:r w:rsidRPr="00D436D7">
        <w:rPr>
          <w:b/>
          <w:bCs/>
          <w:i/>
          <w:iCs/>
          <w:color w:val="000000"/>
        </w:rPr>
        <w:t xml:space="preserve"> результаты</w:t>
      </w:r>
      <w:r w:rsidRPr="00D436D7">
        <w:rPr>
          <w:color w:val="000000"/>
        </w:rPr>
        <w:t xml:space="preserve"> - формирование следующих </w:t>
      </w:r>
      <w:r w:rsidR="002B31E4" w:rsidRPr="00D436D7">
        <w:rPr>
          <w:color w:val="000000"/>
        </w:rPr>
        <w:t>базовых</w:t>
      </w:r>
      <w:r w:rsidRPr="00D436D7">
        <w:rPr>
          <w:color w:val="000000"/>
        </w:rPr>
        <w:t xml:space="preserve"> учебных действий:</w:t>
      </w:r>
    </w:p>
    <w:p w:rsidR="00901E7A" w:rsidRPr="00D436D7" w:rsidRDefault="002B31E4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i/>
          <w:iCs/>
          <w:color w:val="000000"/>
        </w:rPr>
        <w:t>Регулятивные</w:t>
      </w:r>
      <w:r w:rsidR="00901E7A" w:rsidRPr="00D436D7">
        <w:rPr>
          <w:i/>
          <w:iCs/>
          <w:color w:val="000000"/>
        </w:rPr>
        <w:t>: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-самостоятельно формулировать цели занятия после предварительного обсуждения;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-совместно с учителем обнаруживать и формулировать учебную проблему;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-составлять план решения проблемы совместно с учителем;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-работая по плану, сверять свои действия с целью и, при необходимости, исправлять ошибки с помощью учителя;</w:t>
      </w:r>
    </w:p>
    <w:p w:rsidR="00901E7A" w:rsidRPr="00D436D7" w:rsidRDefault="002B31E4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i/>
          <w:iCs/>
          <w:color w:val="000000"/>
        </w:rPr>
        <w:t>Познавательные</w:t>
      </w:r>
      <w:r w:rsidR="00901E7A" w:rsidRPr="00D436D7">
        <w:rPr>
          <w:i/>
          <w:iCs/>
          <w:color w:val="000000"/>
        </w:rPr>
        <w:t>: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-ориентироваться в своей системе знаний: самостоятельно предполагать, какая информация нужна для решения учебной задачи.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-отбирать необходимые решения учебной задачи источники информации среди предположенных учителем словарей, энциклопедий, справочников.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-добывать новые знания: извлекать информацию, представленную в разных формах (текст, схема, таблица, иллюстрация);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-перерабатывать полученную информацию: сравнивать и группировать факты и явления: определять причины явлений, событий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lastRenderedPageBreak/>
        <w:t>-перерабатывать полученную информацию: делать выводы на основе обобщения знаний;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-преобразовывать информацию из одной формы в другую: составлять простой план учебно-научного текста.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-Преобразовывать информацию из одной формы в другую: представлять информацию в виде текста, таблицы, схемы.</w:t>
      </w:r>
    </w:p>
    <w:p w:rsidR="00901E7A" w:rsidRPr="00D436D7" w:rsidRDefault="002B31E4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i/>
          <w:iCs/>
          <w:color w:val="000000"/>
        </w:rPr>
        <w:t>Коммуникативные</w:t>
      </w:r>
      <w:r w:rsidR="00901E7A" w:rsidRPr="00D436D7">
        <w:rPr>
          <w:i/>
          <w:iCs/>
          <w:color w:val="000000"/>
        </w:rPr>
        <w:t>: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-Доносить свою позицию до других: оформлять свои мысли в устной и письменной речи с учетом своих учебных и жизненных речевых ситуаций.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-Доносить свою позицию до других: высказывать свою точку зрения и пытаться ее обосновать, приводя аргументы.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-Слушать других, пытаться принимать другую точку зрения, быть готовым изменить свою точку зрения.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-Читать вслух и про себя тексты учебников и при этом: вести «диалог с автором», ставить вопросы к тексту, выделять главное, составлять план.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-Договариваться с людьми: выполняя различные роли в группах, сотрудничать в совместном решении проблемы.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 xml:space="preserve">-Учиться </w:t>
      </w:r>
      <w:proofErr w:type="gramStart"/>
      <w:r w:rsidRPr="00D436D7">
        <w:rPr>
          <w:color w:val="000000"/>
        </w:rPr>
        <w:t>уважительно</w:t>
      </w:r>
      <w:proofErr w:type="gramEnd"/>
      <w:r w:rsidRPr="00D436D7">
        <w:rPr>
          <w:color w:val="000000"/>
        </w:rPr>
        <w:t xml:space="preserve"> относиться к позиции другого, пытаться договориться.</w:t>
      </w:r>
    </w:p>
    <w:p w:rsidR="00901E7A" w:rsidRPr="00D436D7" w:rsidRDefault="00901E7A" w:rsidP="00672886">
      <w:pPr>
        <w:pStyle w:val="a3"/>
        <w:numPr>
          <w:ilvl w:val="0"/>
          <w:numId w:val="6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b/>
          <w:bCs/>
          <w:i/>
          <w:iCs/>
          <w:color w:val="000000"/>
        </w:rPr>
        <w:t>Предметные результаты</w:t>
      </w:r>
      <w:r w:rsidRPr="00D436D7">
        <w:rPr>
          <w:color w:val="000000"/>
        </w:rPr>
        <w:t> – овладение начальными представлениями об окружающем мире.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Реализация программы «Азбука безопасности»</w:t>
      </w:r>
      <w:r w:rsidRPr="00D436D7">
        <w:rPr>
          <w:b/>
          <w:bCs/>
          <w:i/>
          <w:iCs/>
          <w:color w:val="000000"/>
        </w:rPr>
        <w:t> </w:t>
      </w:r>
      <w:r w:rsidRPr="00D436D7">
        <w:rPr>
          <w:color w:val="000000"/>
        </w:rPr>
        <w:t>позволит:</w:t>
      </w:r>
    </w:p>
    <w:p w:rsidR="00901E7A" w:rsidRPr="00D436D7" w:rsidRDefault="00901E7A" w:rsidP="00672886">
      <w:pPr>
        <w:pStyle w:val="a3"/>
        <w:numPr>
          <w:ilvl w:val="0"/>
          <w:numId w:val="6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привить учащимся начальные знания в области безопасности и их осознанное применение в повседневной жизни;</w:t>
      </w:r>
    </w:p>
    <w:p w:rsidR="00901E7A" w:rsidRPr="00D436D7" w:rsidRDefault="00901E7A" w:rsidP="00672886">
      <w:pPr>
        <w:pStyle w:val="a3"/>
        <w:numPr>
          <w:ilvl w:val="0"/>
          <w:numId w:val="6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сформировать у детей научно-обоснованную систему понятий основ безопасности жизнедеятельности;</w:t>
      </w:r>
    </w:p>
    <w:p w:rsidR="00901E7A" w:rsidRPr="00D436D7" w:rsidRDefault="00901E7A" w:rsidP="00672886">
      <w:pPr>
        <w:pStyle w:val="a3"/>
        <w:numPr>
          <w:ilvl w:val="0"/>
          <w:numId w:val="6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выработать необходимые качества для безопасного поведения в повседневной жизни в случае возникновения различных опасных и ЧС;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 xml:space="preserve">Первостепенным результатом реализации программы внеурочной деятельности «Азбука безопасности» будет сознательное отношение </w:t>
      </w:r>
      <w:proofErr w:type="gramStart"/>
      <w:r w:rsidRPr="00D436D7">
        <w:rPr>
          <w:color w:val="000000"/>
        </w:rPr>
        <w:t>обучающихся</w:t>
      </w:r>
      <w:proofErr w:type="gramEnd"/>
      <w:r w:rsidRPr="00D436D7">
        <w:rPr>
          <w:color w:val="000000"/>
        </w:rPr>
        <w:t xml:space="preserve"> к личной безопасности. В ходе реализация программы внеурочной деятельности по социальному направлению «Азбука безопасности» обучающиеся должны </w:t>
      </w:r>
      <w:r w:rsidRPr="00D436D7">
        <w:rPr>
          <w:b/>
          <w:bCs/>
          <w:color w:val="000000"/>
        </w:rPr>
        <w:t>знать</w:t>
      </w:r>
      <w:r w:rsidRPr="00D436D7">
        <w:rPr>
          <w:color w:val="000000"/>
        </w:rPr>
        <w:t>:</w:t>
      </w:r>
    </w:p>
    <w:p w:rsidR="00901E7A" w:rsidRPr="00D436D7" w:rsidRDefault="00901E7A" w:rsidP="00672886">
      <w:pPr>
        <w:pStyle w:val="a3"/>
        <w:numPr>
          <w:ilvl w:val="0"/>
          <w:numId w:val="6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правила дорожного движения;</w:t>
      </w:r>
    </w:p>
    <w:p w:rsidR="00901E7A" w:rsidRPr="00D436D7" w:rsidRDefault="00901E7A" w:rsidP="00672886">
      <w:pPr>
        <w:pStyle w:val="a3"/>
        <w:numPr>
          <w:ilvl w:val="0"/>
          <w:numId w:val="6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серии дорожных знаков и их представителей;</w:t>
      </w:r>
    </w:p>
    <w:p w:rsidR="00901E7A" w:rsidRPr="00D436D7" w:rsidRDefault="00901E7A" w:rsidP="00672886">
      <w:pPr>
        <w:pStyle w:val="a3"/>
        <w:numPr>
          <w:ilvl w:val="0"/>
          <w:numId w:val="6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элементарные требования пожарной безопасности (не разжигать костры, не жечь спички и т. п.).</w:t>
      </w:r>
    </w:p>
    <w:p w:rsidR="00901E7A" w:rsidRPr="00D436D7" w:rsidRDefault="00901E7A" w:rsidP="00672886">
      <w:pPr>
        <w:pStyle w:val="a3"/>
        <w:numPr>
          <w:ilvl w:val="0"/>
          <w:numId w:val="6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правила обращения с животными;</w:t>
      </w:r>
    </w:p>
    <w:p w:rsidR="00901E7A" w:rsidRPr="00D436D7" w:rsidRDefault="00901E7A" w:rsidP="00672886">
      <w:pPr>
        <w:pStyle w:val="a3"/>
        <w:numPr>
          <w:ilvl w:val="0"/>
          <w:numId w:val="6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правила безопасного поведения в общественных местах.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b/>
          <w:bCs/>
          <w:color w:val="000000"/>
        </w:rPr>
        <w:t>уметь:</w:t>
      </w:r>
    </w:p>
    <w:p w:rsidR="00901E7A" w:rsidRPr="00D436D7" w:rsidRDefault="00901E7A" w:rsidP="00672886">
      <w:pPr>
        <w:pStyle w:val="a3"/>
        <w:numPr>
          <w:ilvl w:val="0"/>
          <w:numId w:val="6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работать с правилами дорожного движения, выделять нужную информацию;</w:t>
      </w:r>
    </w:p>
    <w:p w:rsidR="00901E7A" w:rsidRPr="00D436D7" w:rsidRDefault="00901E7A" w:rsidP="00672886">
      <w:pPr>
        <w:pStyle w:val="a3"/>
        <w:numPr>
          <w:ilvl w:val="0"/>
          <w:numId w:val="6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читать информацию по дорожным знакам; оценивать дорожную ситуацию;</w:t>
      </w:r>
    </w:p>
    <w:p w:rsidR="00901E7A" w:rsidRPr="00D436D7" w:rsidRDefault="00901E7A" w:rsidP="00672886">
      <w:pPr>
        <w:pStyle w:val="a3"/>
        <w:numPr>
          <w:ilvl w:val="0"/>
          <w:numId w:val="6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пользоваться электроприборами в быту;</w:t>
      </w:r>
    </w:p>
    <w:p w:rsidR="00901E7A" w:rsidRPr="00D436D7" w:rsidRDefault="00901E7A" w:rsidP="00672886">
      <w:pPr>
        <w:pStyle w:val="a3"/>
        <w:numPr>
          <w:ilvl w:val="0"/>
          <w:numId w:val="6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правильно пользоваться телефоном, в случае возникшей ситуации;</w:t>
      </w:r>
    </w:p>
    <w:p w:rsidR="00901E7A" w:rsidRPr="00D436D7" w:rsidRDefault="00901E7A" w:rsidP="00672886">
      <w:pPr>
        <w:pStyle w:val="a3"/>
        <w:numPr>
          <w:ilvl w:val="0"/>
          <w:numId w:val="6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пользоваться общественным транспортом;</w:t>
      </w:r>
    </w:p>
    <w:p w:rsidR="00901E7A" w:rsidRPr="00D436D7" w:rsidRDefault="00901E7A" w:rsidP="00672886">
      <w:pPr>
        <w:pStyle w:val="a3"/>
        <w:numPr>
          <w:ilvl w:val="0"/>
          <w:numId w:val="6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оценивать ситуацию; находить выход из возникшей ЧС.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D436D7">
        <w:rPr>
          <w:color w:val="000000"/>
        </w:rPr>
        <w:t>Содержание курса включает теорию и практику безопасного поведения и защиты человека в повседневной жизни и в различных опасных чрезвычайных ситуациях.</w:t>
      </w:r>
    </w:p>
    <w:p w:rsidR="00901E7A" w:rsidRPr="00D436D7" w:rsidRDefault="00901E7A" w:rsidP="00D436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36D7">
        <w:rPr>
          <w:color w:val="000000"/>
        </w:rPr>
        <w:t>Программа внеурочной деятельности по спортивно-оздоровительному направлению «А</w:t>
      </w:r>
      <w:r w:rsidR="00CB784C">
        <w:rPr>
          <w:color w:val="000000"/>
        </w:rPr>
        <w:t>збука безопасности» состоит из 6</w:t>
      </w:r>
      <w:r w:rsidRPr="00D436D7">
        <w:rPr>
          <w:color w:val="000000"/>
        </w:rPr>
        <w:t xml:space="preserve"> разделов:</w:t>
      </w:r>
    </w:p>
    <w:p w:rsidR="00901E7A" w:rsidRDefault="00901E7A" w:rsidP="00672886">
      <w:pPr>
        <w:pStyle w:val="a3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«</w:t>
      </w:r>
      <w:r w:rsidR="00CB784C">
        <w:rPr>
          <w:color w:val="000000"/>
        </w:rPr>
        <w:t>Ш</w:t>
      </w:r>
      <w:r w:rsidR="00672886">
        <w:rPr>
          <w:color w:val="000000"/>
        </w:rPr>
        <w:t xml:space="preserve">кола </w:t>
      </w:r>
      <w:proofErr w:type="spellStart"/>
      <w:r w:rsidR="00672886">
        <w:rPr>
          <w:color w:val="000000"/>
        </w:rPr>
        <w:t>Светофоркин</w:t>
      </w:r>
      <w:r w:rsidR="00CB784C">
        <w:rPr>
          <w:color w:val="000000"/>
        </w:rPr>
        <w:t>а</w:t>
      </w:r>
      <w:proofErr w:type="spellEnd"/>
      <w:r w:rsidRPr="00D436D7">
        <w:rPr>
          <w:color w:val="000000"/>
        </w:rPr>
        <w:t>»</w:t>
      </w:r>
    </w:p>
    <w:p w:rsidR="00672886" w:rsidRPr="00D436D7" w:rsidRDefault="00672886" w:rsidP="00672886">
      <w:pPr>
        <w:pStyle w:val="a3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«Безопасность в быту»</w:t>
      </w:r>
    </w:p>
    <w:p w:rsidR="00901E7A" w:rsidRPr="00D436D7" w:rsidRDefault="00901E7A" w:rsidP="00672886">
      <w:pPr>
        <w:pStyle w:val="a3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«</w:t>
      </w:r>
      <w:r w:rsidR="00672886">
        <w:rPr>
          <w:color w:val="000000"/>
        </w:rPr>
        <w:t>Твоё здоровье</w:t>
      </w:r>
      <w:r w:rsidRPr="00D436D7">
        <w:rPr>
          <w:color w:val="000000"/>
        </w:rPr>
        <w:t>»</w:t>
      </w:r>
    </w:p>
    <w:p w:rsidR="00901E7A" w:rsidRPr="00D436D7" w:rsidRDefault="00901E7A" w:rsidP="00672886">
      <w:pPr>
        <w:pStyle w:val="a3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D436D7">
        <w:rPr>
          <w:color w:val="000000"/>
        </w:rPr>
        <w:t>«</w:t>
      </w:r>
      <w:r w:rsidR="00672886">
        <w:rPr>
          <w:color w:val="000000"/>
        </w:rPr>
        <w:t>Безопасность в природе</w:t>
      </w:r>
      <w:r w:rsidRPr="00D436D7">
        <w:rPr>
          <w:color w:val="000000"/>
        </w:rPr>
        <w:t>»</w:t>
      </w:r>
    </w:p>
    <w:p w:rsidR="00901E7A" w:rsidRDefault="00672886" w:rsidP="00672886">
      <w:pPr>
        <w:pStyle w:val="a3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«Безопасный интернет</w:t>
      </w:r>
      <w:r w:rsidR="00901E7A" w:rsidRPr="00D436D7">
        <w:rPr>
          <w:color w:val="000000"/>
        </w:rPr>
        <w:t>»</w:t>
      </w:r>
    </w:p>
    <w:p w:rsidR="00672886" w:rsidRPr="00D436D7" w:rsidRDefault="00672886" w:rsidP="00672886">
      <w:pPr>
        <w:pStyle w:val="a3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«Социальная безопасность»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На каждом мероприятии, любого направления, применяют игры: дидактические, сюжетно-ролевые, подвижные, интеллектуальные.</w:t>
      </w:r>
      <w:proofErr w:type="gram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Все знаем, что наибольший интерес у ребят вызывают игры. Игра имеет большое значение для развития детей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является наиболее любимым видом деятельности. Подвижная игра помогает раскрепощению, объединяет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детей, приучает к организованности, посредством выполнения правил. Интеллектуальные игры способствуют развитию умственных способностей, включаются в работу познавательные процессы. Поэтому мы стараемся как можно чаще организовывать с детьми игровые моменты во время занятий, задействуем в общешкольных спортивных соревнованиях, играх, эстафетах, для того, чтобы ребята чувствовали себя полноценными членами школьного ученического коллектива, а также получали моральное удовлетворение от общения со сверстниками.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 этом не забываем похвалить ребенка. Ведь одобрение, похвала, советы как выполнить то, или иное задание, - всё это создаёт 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 ребят уверенность в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себе, положительное отношение к работе.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протяжении всего учебного года привлекаю 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детей к самооценке, критике, самокритике, что формирует 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представления о нравственных нормах отношений с окружающими: доброжелательности, честности, правдивости, справедливости, отзывчивости.</w:t>
      </w:r>
    </w:p>
    <w:p w:rsidR="00901E7A" w:rsidRPr="00D436D7" w:rsidRDefault="00901E7A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Вся работа в целом помогает ребятам расти </w:t>
      </w:r>
      <w:proofErr w:type="gram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здоровыми</w:t>
      </w:r>
      <w:proofErr w:type="gram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жизнерадостными, способствует их умственному и физическому развитию, развивает эстетические и нравственные чувства.</w:t>
      </w: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Default="002B31E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B784C" w:rsidRDefault="00CB784C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B784C" w:rsidRDefault="00CB784C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B784C" w:rsidRDefault="00CB784C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B784C" w:rsidRDefault="00CB784C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B784C" w:rsidRDefault="00CB784C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B784C" w:rsidRDefault="00CB784C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B784C" w:rsidRDefault="00CB784C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B784C" w:rsidRDefault="00CB784C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B784C" w:rsidRDefault="00CB784C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B784C" w:rsidRPr="00D436D7" w:rsidRDefault="00CB784C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B31E4" w:rsidRPr="00D436D7" w:rsidRDefault="002B31E4" w:rsidP="00D436D7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Пояснительная записка</w:t>
      </w:r>
    </w:p>
    <w:p w:rsidR="002B31E4" w:rsidRPr="00D436D7" w:rsidRDefault="002B31E4" w:rsidP="00D436D7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«ВОЛШЕБСТВО КРАСОК»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Цель данной программы</w:t>
      </w:r>
      <w:r w:rsidRPr="00D436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—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раскрыть и развить потенциальные спо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собности, заложенные в ребенке.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Задачи: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1. Формировать устойчивый интерес к художественной деятель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ности.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2. Знакомить детей с различными видами изобразительной дея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тельности, многообразием художественных материалов и при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емами работы с ними, закреплять приобретенные умения и навыки и показывать детям широту их возможного примене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ния.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3. Воспитывать внимание, аккуратность, целеустремленность. Прививать навыки работы в группе. Поощрять доброжелатель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ное отношение друг к другу.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4. Воспитывать стремление к разумной организации своего сво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бодного времени. Помогать детям в их желании сделать свои работы общественно значимыми.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5. Развивать художественный вкус, фантазию, изобретательность, пространственное воображение.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6. Обогащать визуальный опыт детей через посещение выставок, выходов на натурные зарисовки к памятникам архитектуры, на природу.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Образовательный проце</w:t>
      </w:r>
      <w:proofErr w:type="gram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сс вкл</w:t>
      </w:r>
      <w:proofErr w:type="gram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ючает в себя различные методы обу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чения: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— репродуктивный (воспроизводящий);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— </w:t>
      </w:r>
      <w:proofErr w:type="gram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иллюстративный</w:t>
      </w:r>
      <w:proofErr w:type="gram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(объяснение сопровождается демонстрацией наглядного материала);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— проблемный (педагог ставит проблему и вместе с детьми ищет пути ее решения);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— </w:t>
      </w:r>
      <w:proofErr w:type="gram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эвристический</w:t>
      </w:r>
      <w:proofErr w:type="gram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(проблема формулируется детьми, ими и пред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лагаются способы ее решения).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В проведении занятий используются формы индивидуальной ра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боты и коллективного творчества. Некоторые задания требуют объе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динения детей в подгруппы.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Теоретическая часть дается в форме бесед с просмотром иллюстра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тивного материала и подкрепляется практическим освоением темы.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Большой интерес вызывают занятия, где для концентрации вни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мания и при подведении итогов привлекаются персонажи русских сказок — куклы. С целью проверки усвоения терминов, понятий и в качестве психологической разгрузки проводятся игры, предлагаются специально составленные кроссворды, используются словесные игры и малые жанры устного народного творчества.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Постоянный поиск новых форм и методов организации учебного и воспитательного процесса позволяет делать работу с детьми более раз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нообразной, эмоционально и информационно насыщенной.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Положительная оценка работы ребенка является для него важным стимулом. Можно и необходимо отметить и недостатки, но похвала должна и предварять, и завершать оценку.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Программные материалы подобраны так, чтобы поддерживался постоянный интерес к занятиям у всех детей.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Основной формой работы являются внеурочные занятия. </w:t>
      </w:r>
      <w:proofErr w:type="gram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Это могут быть и занятия — вариации, занятия — творческие портреты, импро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визации, занятия — образы по сценарию со специальной подготовкой детей, занятия — праздники, занятия — эксперименты.</w:t>
      </w:r>
      <w:proofErr w:type="gramEnd"/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Актуальность</w:t>
      </w:r>
    </w:p>
    <w:p w:rsidR="005429C4" w:rsidRPr="00D436D7" w:rsidRDefault="005429C4" w:rsidP="00D436D7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D436D7">
        <w:t xml:space="preserve">Цвет, цветовые сочетания красок – это важнейшие художественно-выразительные средства живописи, которые формируют духовную культуру личности, приобщая её к общечеловеческим ценностям, воспитывая нравственно-эстетическую отзывчивость </w:t>
      </w:r>
      <w:proofErr w:type="gramStart"/>
      <w:r w:rsidRPr="00D436D7">
        <w:t>на</w:t>
      </w:r>
      <w:proofErr w:type="gramEnd"/>
      <w:r w:rsidRPr="00D436D7">
        <w:t xml:space="preserve"> прекрасное и безобразное в жизни и в искусстве.</w:t>
      </w:r>
    </w:p>
    <w:p w:rsidR="005429C4" w:rsidRPr="00D436D7" w:rsidRDefault="005429C4" w:rsidP="00D436D7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D436D7">
        <w:t xml:space="preserve">Живопись – искусство цвета и главным средством выразительности в живописи является цвет. Он способен вызывать различные ассоциации, усиливать эмоциональность изображения. С помощью цвета, цветовых сочетаний, гармонии холодных и теплых цветов художник передает самые разнообразные чувства и настроения: радость, грусть, нежность, </w:t>
      </w:r>
      <w:r w:rsidRPr="00D436D7">
        <w:lastRenderedPageBreak/>
        <w:t>тревогу, ожидание. Данная программа предлагает путь постижения языка цвета, начиная с младшего школьного возраста.</w:t>
      </w: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Личностные, </w:t>
      </w: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 предметные результаты освоения курса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В результате изучения курса «Волшеб</w:t>
      </w:r>
      <w:r w:rsidR="00CB784C">
        <w:rPr>
          <w:rFonts w:ascii="Times New Roman" w:eastAsia="Times New Roman" w:hAnsi="Times New Roman" w:cs="Times New Roman"/>
          <w:sz w:val="24"/>
          <w:szCs w:val="24"/>
          <w:lang w:val="ru-RU"/>
        </w:rPr>
        <w:t>ство красок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» в начальной школе должны быть достигнуты определенные результаты.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Личностные результаты</w:t>
      </w:r>
      <w:r w:rsidRPr="00D436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отражаются в индивидуальных качественных свойствах учащихся, которые они должны приобрести в процессе освоения программы:</w:t>
      </w:r>
    </w:p>
    <w:p w:rsidR="005429C4" w:rsidRPr="00D436D7" w:rsidRDefault="005429C4" w:rsidP="0067288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чувство гордости за культуру и искусство Родины, своего народа;</w:t>
      </w:r>
    </w:p>
    <w:p w:rsidR="005429C4" w:rsidRPr="00D436D7" w:rsidRDefault="005429C4" w:rsidP="0067288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уважительное отношение к культуре и искусству других народов нашей страны и мира в целом;</w:t>
      </w:r>
    </w:p>
    <w:p w:rsidR="005429C4" w:rsidRPr="00D436D7" w:rsidRDefault="005429C4" w:rsidP="0067288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 особой роли культуры и искусства в жизни общества и каждого отдельного человека;</w:t>
      </w:r>
    </w:p>
    <w:p w:rsidR="005429C4" w:rsidRPr="00D436D7" w:rsidRDefault="005429C4" w:rsidP="0067288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эстетических чувств, художественно-творческого мышления, наблюдательности и фантазии;</w:t>
      </w:r>
    </w:p>
    <w:p w:rsidR="005429C4" w:rsidRPr="00D436D7" w:rsidRDefault="005429C4" w:rsidP="0067288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эстетических потребностей —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деятельности;</w:t>
      </w:r>
    </w:p>
    <w:p w:rsidR="005429C4" w:rsidRPr="00D436D7" w:rsidRDefault="005429C4" w:rsidP="0067288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5429C4" w:rsidRPr="00D436D7" w:rsidRDefault="005429C4" w:rsidP="0067288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сотрудничать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 товарищами в процессе совместной деятельности, соотносить свою часть работы с общим замыслом;</w:t>
      </w:r>
    </w:p>
    <w:p w:rsidR="005429C4" w:rsidRPr="00D436D7" w:rsidRDefault="005429C4" w:rsidP="0067288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результаты</w:t>
      </w:r>
      <w:r w:rsidRPr="00D436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характеризуют уровень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сформированности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5429C4" w:rsidRPr="00D436D7" w:rsidRDefault="005429C4" w:rsidP="0067288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5429C4" w:rsidRPr="00D436D7" w:rsidRDefault="005429C4" w:rsidP="0067288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5429C4" w:rsidRPr="00D436D7" w:rsidRDefault="005429C4" w:rsidP="0067288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материала;</w:t>
      </w:r>
    </w:p>
    <w:p w:rsidR="005429C4" w:rsidRPr="00D436D7" w:rsidRDefault="005429C4" w:rsidP="0067288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5429C4" w:rsidRPr="00D436D7" w:rsidRDefault="005429C4" w:rsidP="0067288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5429C4" w:rsidRPr="00D436D7" w:rsidRDefault="005429C4" w:rsidP="0067288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Предметные результаты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характеризуют опыт учащихся в художе</w:t>
      </w:r>
      <w:r w:rsidR="002B31E4"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ственно-творческой деятельности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знание основных видов и жанров пространственно-визуальных искусств;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образной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природы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эстетическая оценка явлений природы, событий окружающего мира;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применение художественных умений, знаний и представлений в процессе выполнения художественно-творческих работ;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обсуждать и анализировать произведения искусства, выражая суждения о содержании, сюжетах и вырази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тельных средствах;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усвоение названий ведущих художественных музеев России и художественных музеев своего региона;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  <w:t>шение к природе, человеку, обществу;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компоновать на плоскости листа и в объеме задуманный художественный образ;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освоение умений применять в художественно—творческой деятельности основ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цветоведения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, основ графической грамоты;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рассуждать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объяснять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 памятников и архитектурной среды древнего зодчества для современного общества;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выражение в изобразительной деятельности своего отношения к архитектурным и историческим ансамблям древнерусских городов;</w:t>
      </w:r>
    </w:p>
    <w:p w:rsidR="005429C4" w:rsidRPr="00D436D7" w:rsidRDefault="005429C4" w:rsidP="0067288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приводить примеры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 искусства, выражающих красоту мудрости и богатой духовной жизни, красоту внутреннего мира человека.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 класс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Должны знать:</w:t>
      </w:r>
    </w:p>
    <w:p w:rsidR="005429C4" w:rsidRPr="00D436D7" w:rsidRDefault="005429C4" w:rsidP="0067288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 материалов, применяемых в художественной деятельности;</w:t>
      </w:r>
    </w:p>
    <w:p w:rsidR="005429C4" w:rsidRPr="00D436D7" w:rsidRDefault="005429C4" w:rsidP="0067288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Разнообразие выразительных средств: цвет, свет, линия, объём, композиция, ритм;</w:t>
      </w:r>
    </w:p>
    <w:p w:rsidR="005429C4" w:rsidRPr="00D436D7" w:rsidRDefault="005429C4" w:rsidP="0067288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Основы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графики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429C4" w:rsidRPr="00D436D7" w:rsidRDefault="005429C4" w:rsidP="0067288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 плоскостного изображения, развитие силуэта и форм в пятне;</w:t>
      </w:r>
    </w:p>
    <w:p w:rsidR="005429C4" w:rsidRPr="00D436D7" w:rsidRDefault="005429C4" w:rsidP="0067288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 материалов и техники малых скульптурных форм.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Должны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5429C4" w:rsidRPr="00D436D7" w:rsidRDefault="005429C4" w:rsidP="0067288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Пользоваться гуашью, акварелью, тушью, белой и цветной бумагой;</w:t>
      </w:r>
    </w:p>
    <w:p w:rsidR="005429C4" w:rsidRPr="00D436D7" w:rsidRDefault="005429C4" w:rsidP="0067288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Пользоваться графическими материалами и инструментами;</w:t>
      </w:r>
    </w:p>
    <w:p w:rsidR="005429C4" w:rsidRPr="00D436D7" w:rsidRDefault="005429C4" w:rsidP="0067288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и передавать в рисунке ближние и дальние предметы;</w:t>
      </w:r>
    </w:p>
    <w:p w:rsidR="005429C4" w:rsidRPr="00D436D7" w:rsidRDefault="005429C4" w:rsidP="0067288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Рисовать кистью элементы растительного орнамента;</w:t>
      </w:r>
    </w:p>
    <w:p w:rsidR="005429C4" w:rsidRPr="00D436D7" w:rsidRDefault="005429C4" w:rsidP="0067288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Лепить по заранее подготовленным эскизам;</w:t>
      </w:r>
    </w:p>
    <w:p w:rsidR="005429C4" w:rsidRPr="00D436D7" w:rsidRDefault="005429C4" w:rsidP="0067288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Передавать выразительные формы реального предмета в лепке с натуры, по памяти и представлению;</w:t>
      </w:r>
    </w:p>
    <w:p w:rsidR="005429C4" w:rsidRPr="00D436D7" w:rsidRDefault="005429C4" w:rsidP="0067288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 творчество в создании изделий.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3 класс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Должны знать:</w:t>
      </w:r>
    </w:p>
    <w:p w:rsidR="005429C4" w:rsidRPr="00D436D7" w:rsidRDefault="005429C4" w:rsidP="0067288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Разнообразие возможных выразительных средств изображения;</w:t>
      </w:r>
    </w:p>
    <w:p w:rsidR="005429C4" w:rsidRPr="00D436D7" w:rsidRDefault="005429C4" w:rsidP="0067288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 понятий: живопись, графика, пейзаж, натюрморт, линейная, воздушная перспектива;</w:t>
      </w:r>
    </w:p>
    <w:p w:rsidR="005429C4" w:rsidRPr="00D436D7" w:rsidRDefault="005429C4" w:rsidP="0067288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 создания экспозиций, основы прикладной графики.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Должны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5429C4" w:rsidRPr="00D436D7" w:rsidRDefault="005429C4" w:rsidP="0067288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Работать в определенной цветовой гамме;</w:t>
      </w:r>
    </w:p>
    <w:p w:rsidR="005429C4" w:rsidRPr="00D436D7" w:rsidRDefault="005429C4" w:rsidP="0067288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Добиваться тональной и цветовой градации при передаче объёма предметов несложной формы;</w:t>
      </w:r>
    </w:p>
    <w:p w:rsidR="005429C4" w:rsidRPr="00D436D7" w:rsidRDefault="005429C4" w:rsidP="0067288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Передавать движение фигур человека и животных;</w:t>
      </w:r>
    </w:p>
    <w:p w:rsidR="005429C4" w:rsidRPr="00D436D7" w:rsidRDefault="005429C4" w:rsidP="0067288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Свободно рисовать кистью орнаментальные композиции растительного характера;</w:t>
      </w:r>
    </w:p>
    <w:p w:rsidR="005429C4" w:rsidRPr="00D436D7" w:rsidRDefault="005429C4" w:rsidP="0067288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 комбинировать различные приёмы работы с бумагой;</w:t>
      </w:r>
    </w:p>
    <w:p w:rsidR="005429C4" w:rsidRPr="00D436D7" w:rsidRDefault="005429C4" w:rsidP="0067288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Решать художественно-творческие задачи, пользуясь эскизом, техническим рисунком.</w:t>
      </w:r>
    </w:p>
    <w:p w:rsidR="005429C4" w:rsidRPr="00D436D7" w:rsidRDefault="005429C4" w:rsidP="00D436D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 класс</w:t>
      </w:r>
    </w:p>
    <w:p w:rsidR="005429C4" w:rsidRPr="00D436D7" w:rsidRDefault="005429C4" w:rsidP="00D43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ru-RU"/>
        </w:rPr>
        <w:t xml:space="preserve">Личностные результаты 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экономических.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ценности здорового и безопасного образа жизни.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7. Развитость эстетического сознания через освоение художественного наследия народов России, творческой деятельности эстетического характера.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8.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основ экологической культуры, соответствующей современному уровню экологического мышления.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9. Интерес к новым видам прикладного творчества, к новым способам самовыражения;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10. Адекватное понимание причин успешности/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неуспешности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творческой деятельности.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436D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val="ru-RU"/>
        </w:rPr>
        <w:t>Метапредметные</w:t>
      </w:r>
      <w:proofErr w:type="spellEnd"/>
      <w:r w:rsidRPr="00D436D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val="ru-RU"/>
        </w:rPr>
        <w:t xml:space="preserve"> результаты</w:t>
      </w:r>
      <w:r w:rsidRPr="00D436D7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: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429C4" w:rsidRPr="00D436D7" w:rsidRDefault="005429C4" w:rsidP="00672886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5429C4" w:rsidRPr="00D436D7" w:rsidRDefault="005429C4" w:rsidP="00672886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анализировать существующие и планировать будущие образовательные результаты;</w:t>
      </w:r>
    </w:p>
    <w:p w:rsidR="005429C4" w:rsidRPr="00D436D7" w:rsidRDefault="005429C4" w:rsidP="00672886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идентифицировать собственные проблемы и определять главную проблему;</w:t>
      </w:r>
    </w:p>
    <w:p w:rsidR="005429C4" w:rsidRPr="00D436D7" w:rsidRDefault="005429C4" w:rsidP="00672886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выдвигать версии решения проблемы, формулировать гипотезы, предвосхищать конечный результат;</w:t>
      </w:r>
    </w:p>
    <w:p w:rsidR="005429C4" w:rsidRPr="00D436D7" w:rsidRDefault="005429C4" w:rsidP="00672886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ставить цель деятельности на основе определенной проблемы и существующих возможностей;</w:t>
      </w:r>
    </w:p>
    <w:p w:rsidR="005429C4" w:rsidRPr="00D436D7" w:rsidRDefault="005429C4" w:rsidP="00672886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формулировать учебные задачи как шаги достижения поставленной цели деятельности;</w:t>
      </w:r>
    </w:p>
    <w:p w:rsidR="005429C4" w:rsidRPr="00D436D7" w:rsidRDefault="005429C4" w:rsidP="00672886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5429C4" w:rsidRPr="00D436D7" w:rsidRDefault="005429C4" w:rsidP="00672886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сможет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429C4" w:rsidRPr="00D436D7" w:rsidRDefault="005429C4" w:rsidP="00672886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необходимые действи</w:t>
      </w:r>
      <w:proofErr w:type="gram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е(</w:t>
      </w:r>
      <w:proofErr w:type="gram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я) в соответствии с учебной и познавательной задачей и составлять алгоритм их выполнения;</w:t>
      </w:r>
    </w:p>
    <w:p w:rsidR="005429C4" w:rsidRPr="00D436D7" w:rsidRDefault="005429C4" w:rsidP="00672886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5429C4" w:rsidRPr="00D436D7" w:rsidRDefault="005429C4" w:rsidP="00672886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5429C4" w:rsidRPr="00D436D7" w:rsidRDefault="005429C4" w:rsidP="00672886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5429C4" w:rsidRPr="00D436D7" w:rsidRDefault="005429C4" w:rsidP="00672886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9C4" w:rsidRPr="00D436D7" w:rsidRDefault="005429C4" w:rsidP="00672886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5429C4" w:rsidRPr="00D436D7" w:rsidRDefault="005429C4" w:rsidP="00672886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5429C4" w:rsidRPr="00D436D7" w:rsidRDefault="005429C4" w:rsidP="00672886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планировать и корректировать свою индивидуальную образовательную траекторию.</w:t>
      </w:r>
    </w:p>
    <w:p w:rsidR="005429C4" w:rsidRPr="00D436D7" w:rsidRDefault="005429C4" w:rsidP="00672886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сможет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429C4" w:rsidRPr="00D436D7" w:rsidRDefault="005429C4" w:rsidP="0067288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5429C4" w:rsidRPr="00D436D7" w:rsidRDefault="005429C4" w:rsidP="0067288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5429C4" w:rsidRPr="00D436D7" w:rsidRDefault="005429C4" w:rsidP="0067288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5429C4" w:rsidRPr="00D436D7" w:rsidRDefault="005429C4" w:rsidP="0067288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5429C4" w:rsidRPr="00D436D7" w:rsidRDefault="005429C4" w:rsidP="0067288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5429C4" w:rsidRPr="00D436D7" w:rsidRDefault="005429C4" w:rsidP="0067288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5429C4" w:rsidRPr="00D436D7" w:rsidRDefault="005429C4" w:rsidP="0067288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5429C4" w:rsidRPr="00D436D7" w:rsidRDefault="005429C4" w:rsidP="00672886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сверять свои действия с целью и, при необходимости, исправлять ошибки самостоятельно.</w:t>
      </w:r>
    </w:p>
    <w:p w:rsidR="005429C4" w:rsidRPr="00D436D7" w:rsidRDefault="005429C4" w:rsidP="00672886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Умение оценивать правильность выполнения учебной задачи, собственные возможности ее решения.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сможет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429C4" w:rsidRPr="00D436D7" w:rsidRDefault="005429C4" w:rsidP="00672886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критерии правильности (корректности) выполнения учебной задачи;</w:t>
      </w:r>
    </w:p>
    <w:p w:rsidR="005429C4" w:rsidRPr="00D436D7" w:rsidRDefault="005429C4" w:rsidP="00672886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5429C4" w:rsidRPr="00D436D7" w:rsidRDefault="005429C4" w:rsidP="00672886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5429C4" w:rsidRPr="00D436D7" w:rsidRDefault="005429C4" w:rsidP="00672886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5429C4" w:rsidRPr="00D436D7" w:rsidRDefault="005429C4" w:rsidP="00672886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5429C4" w:rsidRPr="00D436D7" w:rsidRDefault="005429C4" w:rsidP="00672886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фиксировать и анализировать динамику собственных образовательных результатов.</w:t>
      </w:r>
    </w:p>
    <w:p w:rsidR="005429C4" w:rsidRPr="00D436D7" w:rsidRDefault="005429C4" w:rsidP="00672886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учебной и познавательной.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сможет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429C4" w:rsidRPr="00D436D7" w:rsidRDefault="005429C4" w:rsidP="00672886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5429C4" w:rsidRPr="00D436D7" w:rsidRDefault="005429C4" w:rsidP="00672886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5429C4" w:rsidRPr="00D436D7" w:rsidRDefault="005429C4" w:rsidP="00672886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принимать решение в учебной ситуации и нести за него ответственность;</w:t>
      </w:r>
    </w:p>
    <w:p w:rsidR="005429C4" w:rsidRPr="00D436D7" w:rsidRDefault="005429C4" w:rsidP="00672886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5429C4" w:rsidRPr="00D436D7" w:rsidRDefault="005429C4" w:rsidP="00672886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5429C4" w:rsidRPr="00D436D7" w:rsidRDefault="005429C4" w:rsidP="00672886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5429C4" w:rsidRPr="00D436D7" w:rsidRDefault="005429C4" w:rsidP="00672886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9C4" w:rsidRPr="00D436D7" w:rsidRDefault="005429C4" w:rsidP="00672886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осуществлять итоговый и пошаговый контроль;</w:t>
      </w:r>
    </w:p>
    <w:p w:rsidR="005429C4" w:rsidRPr="00D436D7" w:rsidRDefault="005429C4" w:rsidP="00672886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оценку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9C4" w:rsidRPr="00D436D7" w:rsidRDefault="005429C4" w:rsidP="00672886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различать способ и результат действия.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429C4" w:rsidRPr="00D436D7" w:rsidRDefault="005429C4" w:rsidP="00672886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логическое рассуждение</w:t>
      </w:r>
      <w:proofErr w:type="gram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умозаключение и делать выводы. Обучающийся сможет:</w:t>
      </w:r>
    </w:p>
    <w:p w:rsidR="005429C4" w:rsidRPr="00D436D7" w:rsidRDefault="005429C4" w:rsidP="00672886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выстраивать логическую цепочку, состоящую из ключевого слова и соподчиненных ему слов;</w:t>
      </w:r>
    </w:p>
    <w:p w:rsidR="005429C4" w:rsidRPr="00D436D7" w:rsidRDefault="005429C4" w:rsidP="00672886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выделять общий признак двух или нескольких предметов или явлений и объяснять их сходство;</w:t>
      </w:r>
    </w:p>
    <w:p w:rsidR="005429C4" w:rsidRPr="00D436D7" w:rsidRDefault="005429C4" w:rsidP="00672886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5429C4" w:rsidRPr="00D436D7" w:rsidRDefault="005429C4" w:rsidP="00672886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выделять явление из общего ряда других явлений;</w:t>
      </w:r>
    </w:p>
    <w:p w:rsidR="005429C4" w:rsidRPr="00D436D7" w:rsidRDefault="005429C4" w:rsidP="00672886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5429C4" w:rsidRPr="00D436D7" w:rsidRDefault="005429C4" w:rsidP="00672886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строить рассуждение на основе сравнения предметов и явлений, выделяя при этом общие признаки;</w:t>
      </w:r>
    </w:p>
    <w:p w:rsidR="005429C4" w:rsidRPr="00D436D7" w:rsidRDefault="005429C4" w:rsidP="00672886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вербализовать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эмоциональное впечатление, оказанное на него источником;</w:t>
      </w:r>
    </w:p>
    <w:p w:rsidR="005429C4" w:rsidRPr="00D436D7" w:rsidRDefault="005429C4" w:rsidP="00672886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5429C4" w:rsidRPr="00D436D7" w:rsidRDefault="005429C4" w:rsidP="00672886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5429C4" w:rsidRPr="00D436D7" w:rsidRDefault="005429C4" w:rsidP="00672886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5429C4" w:rsidRPr="00D436D7" w:rsidRDefault="005429C4" w:rsidP="00672886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сможет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429C4" w:rsidRPr="00D436D7" w:rsidRDefault="005429C4" w:rsidP="00672886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обозначать символом и знаком предмет и/или явление;</w:t>
      </w:r>
    </w:p>
    <w:p w:rsidR="005429C4" w:rsidRPr="00D436D7" w:rsidRDefault="005429C4" w:rsidP="00672886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5429C4" w:rsidRPr="00D436D7" w:rsidRDefault="005429C4" w:rsidP="00672886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создавать абстрактный или реальный образ предмета и/или явления;</w:t>
      </w:r>
    </w:p>
    <w:p w:rsidR="005429C4" w:rsidRPr="00D436D7" w:rsidRDefault="005429C4" w:rsidP="00672886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строить модель/схему на основе условий задачи и/или способа ее решения;</w:t>
      </w:r>
    </w:p>
    <w:p w:rsidR="005429C4" w:rsidRPr="00D436D7" w:rsidRDefault="005429C4" w:rsidP="00672886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5429C4" w:rsidRPr="00D436D7" w:rsidRDefault="005429C4" w:rsidP="00672886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преобразовывать модели с целью выявления общих законов, определяющих данную предметную область;</w:t>
      </w:r>
    </w:p>
    <w:p w:rsidR="005429C4" w:rsidRPr="00D436D7" w:rsidRDefault="005429C4" w:rsidP="00672886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переводить сложную по составу (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многоаспектную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текстовое</w:t>
      </w:r>
      <w:proofErr w:type="gram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и наоборот;</w:t>
      </w:r>
    </w:p>
    <w:p w:rsidR="005429C4" w:rsidRPr="00D436D7" w:rsidRDefault="005429C4" w:rsidP="00672886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5429C4" w:rsidRPr="00D436D7" w:rsidRDefault="005429C4" w:rsidP="00672886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строить доказательство: прямое, косвенное, от противного;</w:t>
      </w:r>
    </w:p>
    <w:p w:rsidR="005429C4" w:rsidRPr="00D436D7" w:rsidRDefault="005429C4" w:rsidP="00672886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анализировать/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рефлексировать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8.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сможет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429C4" w:rsidRPr="00D436D7" w:rsidRDefault="005429C4" w:rsidP="00672886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свое отношение к природной среде;</w:t>
      </w:r>
    </w:p>
    <w:p w:rsidR="005429C4" w:rsidRPr="00D436D7" w:rsidRDefault="005429C4" w:rsidP="00672886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анализировать влияние экологических факторов на среду обитания живых организмов;</w:t>
      </w:r>
    </w:p>
    <w:p w:rsidR="005429C4" w:rsidRPr="00D436D7" w:rsidRDefault="005429C4" w:rsidP="00672886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проводить причинный и вероятностный анализ экологических ситуаций;</w:t>
      </w:r>
    </w:p>
    <w:p w:rsidR="005429C4" w:rsidRPr="00D436D7" w:rsidRDefault="005429C4" w:rsidP="00672886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прогнозировать изменения ситуации при смене действия одного фактора на действие другого фактора;</w:t>
      </w:r>
    </w:p>
    <w:p w:rsidR="005429C4" w:rsidRPr="00D436D7" w:rsidRDefault="005429C4" w:rsidP="00672886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распространять экологические знания и участвовать в практических делах по защите окружающей среды;</w:t>
      </w:r>
    </w:p>
    <w:p w:rsidR="005429C4" w:rsidRPr="00D436D7" w:rsidRDefault="005429C4" w:rsidP="00672886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выражать свое отношение к природе через рисунки, сочинения, модели, проектные работы.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9. Развитие мотивации к овладению культурой активного использования словарей и других поисковых систем.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сможет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429C4" w:rsidRPr="00D436D7" w:rsidRDefault="005429C4" w:rsidP="00672886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5429C4" w:rsidRPr="00D436D7" w:rsidRDefault="005429C4" w:rsidP="00672886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высказываться в устной и письменной форме;</w:t>
      </w:r>
    </w:p>
    <w:p w:rsidR="005429C4" w:rsidRPr="00D436D7" w:rsidRDefault="005429C4" w:rsidP="00672886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объекты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главное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9C4" w:rsidRPr="00D436D7" w:rsidRDefault="005429C4" w:rsidP="00672886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осуществлять синтез (целое из частей);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проводить сравнение, классификацию по разным критериям;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соотносить полученные результаты поиска со своей деятельностью.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Коммуникативные 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10.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5429C4" w:rsidRPr="00D436D7" w:rsidRDefault="005429C4" w:rsidP="00672886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возможные роли в совместной деятельности;</w:t>
      </w:r>
    </w:p>
    <w:p w:rsidR="005429C4" w:rsidRPr="00D436D7" w:rsidRDefault="005429C4" w:rsidP="00672886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играть определенную роль в совместной деятельности;</w:t>
      </w:r>
      <w:proofErr w:type="gramEnd"/>
    </w:p>
    <w:p w:rsidR="005429C4" w:rsidRPr="00D436D7" w:rsidRDefault="005429C4" w:rsidP="00672886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5429C4" w:rsidRPr="00D436D7" w:rsidRDefault="005429C4" w:rsidP="00672886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5429C4" w:rsidRPr="00D436D7" w:rsidRDefault="005429C4" w:rsidP="00672886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строить позитивные отношения в процессе учебной и познавательной деятельности;</w:t>
      </w:r>
    </w:p>
    <w:p w:rsidR="005429C4" w:rsidRPr="00D436D7" w:rsidRDefault="005429C4" w:rsidP="00672886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5429C4" w:rsidRPr="00D436D7" w:rsidRDefault="005429C4" w:rsidP="00672886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предлагать альтернативное решение в конфликтной ситуации;</w:t>
      </w:r>
    </w:p>
    <w:p w:rsidR="005429C4" w:rsidRPr="00D436D7" w:rsidRDefault="005429C4" w:rsidP="00672886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выделять общую точку зрения в дискуссии;</w:t>
      </w:r>
    </w:p>
    <w:p w:rsidR="005429C4" w:rsidRPr="00D436D7" w:rsidRDefault="005429C4" w:rsidP="00672886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5429C4" w:rsidRPr="00D436D7" w:rsidRDefault="005429C4" w:rsidP="00672886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5429C4" w:rsidRPr="00D436D7" w:rsidRDefault="005429C4" w:rsidP="00672886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5429C4" w:rsidRPr="00D436D7" w:rsidRDefault="005429C4" w:rsidP="00672886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сможет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429C4" w:rsidRPr="00D436D7" w:rsidRDefault="005429C4" w:rsidP="00672886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задачу коммуникации и в соответствии с ней отбирать речевые средства;</w:t>
      </w:r>
    </w:p>
    <w:p w:rsidR="005429C4" w:rsidRPr="00D436D7" w:rsidRDefault="005429C4" w:rsidP="00672886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5429C4" w:rsidRPr="00D436D7" w:rsidRDefault="005429C4" w:rsidP="00672886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представлять в устной или письменной форме развернутый план собственной деятельности;</w:t>
      </w:r>
    </w:p>
    <w:p w:rsidR="005429C4" w:rsidRPr="00D436D7" w:rsidRDefault="005429C4" w:rsidP="00672886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5429C4" w:rsidRPr="00D436D7" w:rsidRDefault="005429C4" w:rsidP="00672886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высказывать и обосновывать мнение (суждение) и запрашивать мнение партнера в рамках диалога;</w:t>
      </w:r>
    </w:p>
    <w:p w:rsidR="005429C4" w:rsidRPr="00D436D7" w:rsidRDefault="005429C4" w:rsidP="00672886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принимать решение в ходе диалога и согласовывать его с собеседником;</w:t>
      </w:r>
    </w:p>
    <w:p w:rsidR="005429C4" w:rsidRPr="00D436D7" w:rsidRDefault="005429C4" w:rsidP="00672886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5429C4" w:rsidRPr="00D436D7" w:rsidRDefault="005429C4" w:rsidP="00672886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5429C4" w:rsidRPr="00D436D7" w:rsidRDefault="005429C4" w:rsidP="00672886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5429C4" w:rsidRPr="00D436D7" w:rsidRDefault="005429C4" w:rsidP="00672886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5429C4" w:rsidRPr="00D436D7" w:rsidRDefault="005429C4" w:rsidP="00672886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и развитие компетентности в области использования информационно-коммуникационных технологий (далее – ИКТ).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сможет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429C4" w:rsidRPr="00D436D7" w:rsidRDefault="005429C4" w:rsidP="00672886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5429C4" w:rsidRPr="00D436D7" w:rsidRDefault="005429C4" w:rsidP="00672886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5429C4" w:rsidRPr="00D436D7" w:rsidRDefault="005429C4" w:rsidP="00672886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выделять информационный аспект задачи, оперировать данными, использовать модель решения задачи;</w:t>
      </w:r>
    </w:p>
    <w:p w:rsidR="005429C4" w:rsidRPr="00D436D7" w:rsidRDefault="005429C4" w:rsidP="00672886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использовать информацию с учетом этических и правовых норм.</w:t>
      </w:r>
    </w:p>
    <w:p w:rsidR="005429C4" w:rsidRPr="00D436D7" w:rsidRDefault="005429C4" w:rsidP="00672886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учитывать разные мнения, стремиться к координации при выполнении коллективных работ;</w:t>
      </w:r>
    </w:p>
    <w:p w:rsidR="005429C4" w:rsidRPr="00D436D7" w:rsidRDefault="005429C4" w:rsidP="00672886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 и позицию;</w:t>
      </w:r>
    </w:p>
    <w:p w:rsidR="005429C4" w:rsidRPr="00D436D7" w:rsidRDefault="005429C4" w:rsidP="00672886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договариваться, приходить к общему решению;</w:t>
      </w:r>
    </w:p>
    <w:p w:rsidR="005429C4" w:rsidRPr="00D436D7" w:rsidRDefault="005429C4" w:rsidP="00672886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корректность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высказываниях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9C4" w:rsidRPr="00D436D7" w:rsidRDefault="005429C4" w:rsidP="00672886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задавать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существу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9C4" w:rsidRPr="00D436D7" w:rsidRDefault="005429C4" w:rsidP="00672886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контролировать</w:t>
      </w:r>
      <w:proofErr w:type="spellEnd"/>
      <w:proofErr w:type="gram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партнёра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29C4" w:rsidRPr="00D436D7" w:rsidRDefault="005429C4" w:rsidP="00D43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сможет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429C4" w:rsidRPr="00D436D7" w:rsidRDefault="005429C4" w:rsidP="00672886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Различать основные и составные цвета;</w:t>
      </w:r>
    </w:p>
    <w:p w:rsidR="005429C4" w:rsidRPr="00D436D7" w:rsidRDefault="005429C4" w:rsidP="00672886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Понимать значения терминов: краски, палитра, художник, композиция, орнамент, аппликация;</w:t>
      </w:r>
    </w:p>
    <w:p w:rsidR="005429C4" w:rsidRPr="00D436D7" w:rsidRDefault="005429C4" w:rsidP="00672886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Правильно использовать материалы и технические приемы оформления;</w:t>
      </w:r>
    </w:p>
    <w:p w:rsidR="005429C4" w:rsidRPr="00D436D7" w:rsidRDefault="005429C4" w:rsidP="00672886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инструментов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приспособлений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429C4" w:rsidRPr="00D436D7" w:rsidRDefault="005429C4" w:rsidP="00672886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приемами работы красками, гуашь, акварель;</w:t>
      </w:r>
    </w:p>
    <w:p w:rsidR="005429C4" w:rsidRPr="00D436D7" w:rsidRDefault="005429C4" w:rsidP="00672886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Составлять цвета и их оттенки;</w:t>
      </w:r>
    </w:p>
    <w:p w:rsidR="005429C4" w:rsidRPr="00D436D7" w:rsidRDefault="005429C4" w:rsidP="00672886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графическими материалами (карандаши, фломастеры), приемами рисования штрихом;</w:t>
      </w:r>
    </w:p>
    <w:p w:rsidR="005429C4" w:rsidRPr="00D436D7" w:rsidRDefault="005429C4" w:rsidP="00672886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Владеть приемами вырезания из бумаги, обрывания, </w:t>
      </w:r>
      <w:proofErr w:type="spellStart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сминания</w:t>
      </w:r>
      <w:proofErr w:type="spellEnd"/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бумаги, составлять аппликацию простейшей композиции;</w:t>
      </w:r>
    </w:p>
    <w:p w:rsidR="005429C4" w:rsidRPr="00D436D7" w:rsidRDefault="005429C4" w:rsidP="00672886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Изображать человека, животных, растения, явления природы и окружающего мира.</w:t>
      </w:r>
    </w:p>
    <w:p w:rsidR="005429C4" w:rsidRPr="00D436D7" w:rsidRDefault="005429C4" w:rsidP="00D436D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429C4" w:rsidRPr="00D436D7" w:rsidRDefault="005429C4" w:rsidP="00D436D7">
      <w:pPr>
        <w:pStyle w:val="a9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36D7">
        <w:rPr>
          <w:rFonts w:ascii="Times New Roman" w:hAnsi="Times New Roman"/>
          <w:b/>
          <w:bCs/>
          <w:color w:val="000000"/>
          <w:sz w:val="24"/>
          <w:szCs w:val="24"/>
        </w:rPr>
        <w:t>Основные направления коррекционной работы: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- 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-  </w:t>
      </w:r>
      <w:proofErr w:type="gramStart"/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развитии</w:t>
      </w:r>
      <w:proofErr w:type="gramEnd"/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-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- развитие зрительной памяти, внимания, наблюдательности, образного мышления, представления и воображения. Технологии обучения: игровые, </w:t>
      </w:r>
      <w:proofErr w:type="spellStart"/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здоровьесберегающие</w:t>
      </w:r>
      <w:proofErr w:type="spellEnd"/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; информационно-коммуникационные; личностно-ориентированные;</w:t>
      </w: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технологии </w:t>
      </w:r>
      <w:proofErr w:type="spellStart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разноуровнего</w:t>
      </w:r>
      <w:proofErr w:type="spellEnd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дифференцированного подхода.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Методы.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а) </w:t>
      </w:r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общепедагогические методы: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Start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словесные</w:t>
      </w:r>
      <w:proofErr w:type="gramEnd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рассказ, объяснение, беседа, работа с учебником;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Start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</w:t>
      </w:r>
      <w:proofErr w:type="gramEnd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наблюдение, демонстрация, просмотр; 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-практические – упражнения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б) </w:t>
      </w:r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специальные методы </w:t>
      </w:r>
      <w:proofErr w:type="spellStart"/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коррекционно</w:t>
      </w:r>
      <w:proofErr w:type="spellEnd"/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– развивающего обучения (По Е.Д.  </w:t>
      </w:r>
      <w:proofErr w:type="spellStart"/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Худенко</w:t>
      </w:r>
      <w:proofErr w:type="spellEnd"/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):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задания по степени нарастающей трудности;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метод самостоятельной обработки информации;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специальные коррекционные упражнения;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задания с опорой на несколько анализаторов;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включение в уроки современных реалий;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развёрнутая словесная оценка;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4070C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призы, поощрения.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4070C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4070C"/>
          <w:sz w:val="24"/>
          <w:szCs w:val="24"/>
          <w:lang w:val="ru-RU"/>
        </w:rPr>
        <w:t>Формы работы:</w:t>
      </w:r>
      <w:r w:rsidRPr="00D436D7">
        <w:rPr>
          <w:rFonts w:ascii="Times New Roman" w:hAnsi="Times New Roman" w:cs="Times New Roman"/>
          <w:color w:val="04070C"/>
          <w:sz w:val="24"/>
          <w:szCs w:val="24"/>
          <w:lang w:val="ru-RU"/>
        </w:rPr>
        <w:t xml:space="preserve"> фронтальная работа, индивидуальная работа, работа в парах и группах, коллективная работа. </w:t>
      </w:r>
    </w:p>
    <w:p w:rsidR="005429C4" w:rsidRPr="00D436D7" w:rsidRDefault="005429C4" w:rsidP="00D436D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429C4" w:rsidRPr="00D436D7" w:rsidRDefault="005429C4" w:rsidP="00D436D7">
      <w:pPr>
        <w:pStyle w:val="10"/>
        <w:spacing w:line="240" w:lineRule="auto"/>
        <w:ind w:left="0"/>
        <w:jc w:val="both"/>
        <w:rPr>
          <w:rFonts w:cs="Times New Roman"/>
          <w:b/>
          <w:color w:val="000000"/>
        </w:rPr>
      </w:pPr>
      <w:r w:rsidRPr="00D436D7">
        <w:rPr>
          <w:rFonts w:cs="Times New Roman"/>
          <w:b/>
          <w:color w:val="000000"/>
          <w:lang w:val="en-US"/>
        </w:rPr>
        <w:t>II</w:t>
      </w:r>
      <w:r w:rsidRPr="00D436D7">
        <w:rPr>
          <w:rFonts w:cs="Times New Roman"/>
          <w:b/>
          <w:color w:val="000000"/>
        </w:rPr>
        <w:t xml:space="preserve">. Описание образовательной деятельности в соответствии с направлением развития личности ребенка. 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Содержание курса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 класс – 33 часа.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1</w:t>
      </w:r>
      <w:r w:rsidRPr="00D436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. «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Знакомство с королевой кисточкой».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Введение в курс занятий. Условия безопасной работы. Организация рабочего места.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2.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«Что могут краски».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Изобразительные свойства акварели. Основные цвета. Смешение красок. Рассказывание сказки о красках с практическим показом.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3.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«Радуга над лужайкой».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со спектром. Рассказ о природном явлении радуге, показ рисования радуги.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4.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«Разноцветные шарики».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Акварель. Отработка приема рисования кругов в разных направлениях. Плавное движение. Раскрасить приемом «размыть пятно».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5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«Тепло – холодно».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теплыми и холодными цветами. Умение выполнять рисунок только в теплых или только в холодных цветах.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6.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«Белое и черное».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белой и черной красками. Свойства белой и черной красок: белый цвет осветляет все цвета, а черный затемняет.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7.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«Живопись».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различными видами красок и кистей для рисования.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8.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«Жанры».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жанрами изобразительного искусства. Заочная экскурсия по Третьяковской галерее.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9.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«Пейзаж»</w:t>
      </w:r>
      <w:proofErr w:type="gramStart"/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.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proofErr w:type="gram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накомство с жанром пейзажа. Умение рисовать пейзаж и отличать его от других жанров изобразительного искусства.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10.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Беседа на тему «Осень» с использованием иллюстрированного материала</w:t>
      </w:r>
      <w:proofErr w:type="gramStart"/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..</w:t>
      </w:r>
      <w:proofErr w:type="gramEnd"/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Восприятие художественных произведений.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11.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«Осень. Листопад».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Работа с акварелью. Смешение теплых цветов. Отработка приема: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примакивание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кисти боком.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12.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«Грустный дождик».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 дождя.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Беседа о передаче чувств через иллюстративный материал. Смешение цветов, передача настроения.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13.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«Узоры снежинок».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Ритм. Орнамент в круге. Отработка приема: смешение цвета с белилами.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14.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«Ёлочка-красавица».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Рисование елей. Творческая работа. Свободный выбор материала.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15.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«Портрет Снегурочки».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Пропорции человеческого лица. Холодные цвета. Работа с ограниченной палитрой.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16.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«В гостях у Деда Мороза».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Рисование впечатлений от новогодних праздников. Фигура человека в одежде. Контраст теплых и холодных цветов.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17.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«Экскурсия в зимний парк».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Экскурсия. Умение видеть прекрасное, любить родную природу.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18.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«Зимний лес».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 деревьев.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Практическое занятие. Беседа по иллюстрациям. Изобразительные свойства гуаши.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19.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«Снежная птица зимы».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Творческая работа. Рисование, используя холодную гамму цветов. Орнаментальная композиция.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20.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«Дом снежной птицы».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Творческая работа.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Отработка приема в декоре дома — линия зигзаг. Ритм геометрических пятен.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21.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«Натюрморт».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жанром натюрморта.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отличать натюрморт от других жанров изобразительного искусства.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22.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«Как рисовать натюрморт»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. Фрукты в вазе.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23.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«Портрет».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жанром портрета.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отличать портрет от других жанров изобразительного искусства.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Тема 24.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«Как рисовать портрет».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Рисование лица человека.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25.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«Мамин портрет».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Рисование пропорций человеческого лица.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26.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«Анималистический жанр».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анималистическим жанром изобразительного искусства. Умение отличать анималистический жанр от других жанров изобразительного искусства.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27.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«Рисуем животных».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Рисование домашних животных. Умение рисовать пропорции тела животных.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28.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«Сказочно – былинный жанр».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со сказочно – былинным жанром изобразительного искусства.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отличать сказочно – былинный жанр от других жанров изобразительного искусства.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29.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«Рисуем сказку».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Рисование любимых сказок и сказочных героев.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30.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«Экскурсия в весенний парк»</w:t>
      </w:r>
      <w:proofErr w:type="gramStart"/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.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proofErr w:type="gram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кскурсия.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видеть прекрасное, любить родную природу.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31.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«Весенние цветы».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Рисование весенних цветов.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32.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«Весенний пейзаж».</w:t>
      </w:r>
      <w:r w:rsidRPr="00D436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Рисование весеннего пейзажа.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 33.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«Экзамен художника Тюбика».</w:t>
      </w:r>
      <w:r w:rsidRPr="00D436D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Обобщение и систематизация изученного материала.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 класс</w:t>
      </w:r>
    </w:p>
    <w:p w:rsidR="005429C4" w:rsidRPr="00D436D7" w:rsidRDefault="005429C4" w:rsidP="00672886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изобразительной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грамоты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429C4" w:rsidRPr="00D436D7" w:rsidRDefault="005429C4" w:rsidP="00672886">
      <w:pPr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Художественные материалы. Акварель, гуашь, тушь - свободное владение ими.</w:t>
      </w:r>
    </w:p>
    <w:p w:rsidR="005429C4" w:rsidRPr="00D436D7" w:rsidRDefault="005429C4" w:rsidP="00672886">
      <w:pPr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Рисунок. Значение рисунка в творчестве художника. Упражнения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набросочного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характера. Передача пространства на плоскости, представление о перспективе - линейной, воздушной.</w:t>
      </w:r>
    </w:p>
    <w:p w:rsidR="005429C4" w:rsidRPr="00D436D7" w:rsidRDefault="005429C4" w:rsidP="00672886">
      <w:pPr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Графика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Материалы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тушь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перо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9C4" w:rsidRPr="00D436D7" w:rsidRDefault="005429C4" w:rsidP="00672886">
      <w:pPr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Цветоведение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Воздействие цвета на человека.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Гармония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цветовых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9C4" w:rsidRPr="00D436D7" w:rsidRDefault="005429C4" w:rsidP="00672886">
      <w:pPr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Беседы по истории мировой культуры с показом иллюстративного характера.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Работа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свежем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воздухе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9C4" w:rsidRPr="00D436D7" w:rsidRDefault="005429C4" w:rsidP="00D43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Графика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429C4" w:rsidRPr="00D436D7" w:rsidRDefault="005429C4" w:rsidP="0067288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Художественные материалы. Свойства графических материалов: карандаш, перо-ручка, тушь, воск, мелки и приёмы работы с ними.</w:t>
      </w:r>
    </w:p>
    <w:p w:rsidR="005429C4" w:rsidRPr="00D436D7" w:rsidRDefault="005429C4" w:rsidP="0067288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Рисунок как основа графики. Упражнения на выполнение линий разного характера.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Изобразительный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язык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графики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линия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штрих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пятно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точка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9C4" w:rsidRPr="00D436D7" w:rsidRDefault="005429C4" w:rsidP="0067288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Свет, тень, полутень, блик, силуэт, тоновая растяжка.</w:t>
      </w:r>
    </w:p>
    <w:p w:rsidR="005429C4" w:rsidRPr="00D436D7" w:rsidRDefault="005429C4" w:rsidP="0067288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Монотипия, творческие композиции с применением монотипии.</w:t>
      </w:r>
    </w:p>
    <w:p w:rsidR="005429C4" w:rsidRPr="00D436D7" w:rsidRDefault="005429C4" w:rsidP="0067288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Гравюра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картоне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9C4" w:rsidRPr="00D436D7" w:rsidRDefault="005429C4" w:rsidP="0067288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Прикладная графика. Открытка, поздравление, шрифт.</w:t>
      </w:r>
    </w:p>
    <w:p w:rsidR="005429C4" w:rsidRPr="00D436D7" w:rsidRDefault="005429C4" w:rsidP="0067288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Связь с рисунком, композицией, живописью.</w:t>
      </w:r>
    </w:p>
    <w:p w:rsidR="005429C4" w:rsidRPr="00D436D7" w:rsidRDefault="005429C4" w:rsidP="00D43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Пластика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Керамика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5429C4" w:rsidRPr="00D436D7" w:rsidRDefault="005429C4" w:rsidP="0067288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Пластические материалы и приемы работы с ними: пластилин, биомасса, соленое тесто.</w:t>
      </w:r>
    </w:p>
    <w:p w:rsidR="005429C4" w:rsidRPr="00D436D7" w:rsidRDefault="005429C4" w:rsidP="0067288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Воспитание художественно-пластического видения, пространственного воображения.</w:t>
      </w:r>
    </w:p>
    <w:p w:rsidR="005429C4" w:rsidRPr="00D436D7" w:rsidRDefault="005429C4" w:rsidP="0067288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Отличительные свойства пластических материалов. Особенности формообразования</w:t>
      </w:r>
    </w:p>
    <w:p w:rsidR="005429C4" w:rsidRPr="00D436D7" w:rsidRDefault="005429C4" w:rsidP="0067288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 и способы изображения в пластике.</w:t>
      </w:r>
    </w:p>
    <w:p w:rsidR="005429C4" w:rsidRPr="00D436D7" w:rsidRDefault="005429C4" w:rsidP="0067288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Композиция в пластике. Работа над образом. Связь с рисунком, декоративным рисованием.</w:t>
      </w:r>
    </w:p>
    <w:p w:rsidR="005429C4" w:rsidRPr="00D436D7" w:rsidRDefault="005429C4" w:rsidP="0067288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 индивидуальная и коллективная. Создание творческих работ.</w:t>
      </w:r>
    </w:p>
    <w:p w:rsidR="005429C4" w:rsidRPr="00D436D7" w:rsidRDefault="005429C4" w:rsidP="0067288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Беседы по истории керамики с использованием иллюстративного материала.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3 класс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1.Основы изобразительной грамоты.</w:t>
      </w:r>
    </w:p>
    <w:p w:rsidR="005429C4" w:rsidRPr="00D436D7" w:rsidRDefault="005429C4" w:rsidP="00672886">
      <w:pPr>
        <w:numPr>
          <w:ilvl w:val="1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Художественные материалы. Акварель, гуашь, тушь - свободное владение ими.</w:t>
      </w:r>
    </w:p>
    <w:p w:rsidR="005429C4" w:rsidRPr="00D436D7" w:rsidRDefault="005429C4" w:rsidP="00672886">
      <w:pPr>
        <w:numPr>
          <w:ilvl w:val="1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Рисунок. Значение рисунка в творчестве художника. Упражнения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набросочного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характера. Передача пространства на плоскости, представление о перспективе - линейной, воздушной.</w:t>
      </w:r>
    </w:p>
    <w:p w:rsidR="005429C4" w:rsidRPr="00D436D7" w:rsidRDefault="005429C4" w:rsidP="00672886">
      <w:pPr>
        <w:numPr>
          <w:ilvl w:val="1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Цветоведение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Воздействие цвета на человека.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Гармония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цветовых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9C4" w:rsidRPr="00D436D7" w:rsidRDefault="005429C4" w:rsidP="00672886">
      <w:pPr>
        <w:numPr>
          <w:ilvl w:val="1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Беседы по истории мировой культуры с показом иллюстративного характера.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Работа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свежем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воздухе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Декоративно-прикладное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искусство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Теоретическая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5429C4" w:rsidRPr="00D436D7" w:rsidRDefault="005429C4" w:rsidP="00672886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ДПИ -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художественно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выполненные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изделия</w:t>
      </w:r>
      <w:proofErr w:type="spellEnd"/>
    </w:p>
    <w:p w:rsidR="005429C4" w:rsidRPr="00D436D7" w:rsidRDefault="005429C4" w:rsidP="00672886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Техника создания изделий: кистевая роспись, прикладная графика,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цветоведение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429C4" w:rsidRPr="00D436D7" w:rsidRDefault="005429C4" w:rsidP="00672886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Беседы по ДПИ, обращение к иллюстративному и предметному материалу.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3.Бумагопластика.</w:t>
      </w:r>
      <w:proofErr w:type="gramEnd"/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Теоретическая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5429C4" w:rsidRPr="00D436D7" w:rsidRDefault="005429C4" w:rsidP="0067288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Бумага и приемы работы с ней.</w:t>
      </w:r>
    </w:p>
    <w:p w:rsidR="005429C4" w:rsidRPr="00D436D7" w:rsidRDefault="005429C4" w:rsidP="0067288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Воспитание художественно-пластического видения, пространственного воображения.</w:t>
      </w:r>
    </w:p>
    <w:p w:rsidR="005429C4" w:rsidRPr="00D436D7" w:rsidRDefault="005429C4" w:rsidP="0067288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Художественное конструирование. Особенности формообразования в бумажной пластике.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Объемная и рельефная пластика. Инструменты и принадлежности. </w:t>
      </w:r>
      <w:proofErr w:type="spellStart"/>
      <w:proofErr w:type="gramStart"/>
      <w:r w:rsidRPr="00D436D7">
        <w:rPr>
          <w:rFonts w:ascii="Times New Roman" w:eastAsia="Times New Roman" w:hAnsi="Times New Roman" w:cs="Times New Roman"/>
          <w:sz w:val="24"/>
          <w:szCs w:val="24"/>
        </w:rPr>
        <w:t>Условия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безопасной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</w:rPr>
        <w:t>работы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429C4" w:rsidRPr="00D436D7" w:rsidRDefault="005429C4" w:rsidP="0067288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Композиция. Работа над образом. Связь с рисунком, декоративным рисованием.</w:t>
      </w:r>
    </w:p>
    <w:p w:rsidR="005429C4" w:rsidRPr="00D436D7" w:rsidRDefault="005429C4" w:rsidP="0067288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 индивидуальная и коллективная. Создание творческих работ.</w:t>
      </w:r>
    </w:p>
    <w:p w:rsidR="005429C4" w:rsidRPr="00D436D7" w:rsidRDefault="005429C4" w:rsidP="00672886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Беседы по истории дизайна с использованием иллюстративного материала.</w:t>
      </w:r>
    </w:p>
    <w:p w:rsidR="005429C4" w:rsidRPr="00D436D7" w:rsidRDefault="005429C4" w:rsidP="00D436D7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429C4" w:rsidRPr="00D436D7" w:rsidRDefault="005429C4" w:rsidP="00D436D7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 класс</w:t>
      </w:r>
    </w:p>
    <w:p w:rsidR="005429C4" w:rsidRPr="00D436D7" w:rsidRDefault="005429C4" w:rsidP="00D436D7">
      <w:pPr>
        <w:pStyle w:val="a3"/>
        <w:spacing w:before="0" w:beforeAutospacing="0" w:after="0" w:afterAutospacing="0"/>
        <w:jc w:val="both"/>
      </w:pPr>
      <w:r w:rsidRPr="00D436D7">
        <w:rPr>
          <w:i/>
          <w:iCs/>
          <w:u w:val="single"/>
        </w:rPr>
        <w:t>Рисование по теме (17ч.)</w:t>
      </w:r>
      <w:r w:rsidRPr="00D436D7">
        <w:t xml:space="preserve"> Где я был и что я видел летом. Обмен впечатлениями. Осенняя ветка в вазе. Рисование с натуры. «Уж роща </w:t>
      </w:r>
      <w:proofErr w:type="spellStart"/>
      <w:r w:rsidRPr="00D436D7">
        <w:t>отряхает</w:t>
      </w:r>
      <w:proofErr w:type="spellEnd"/>
      <w:r w:rsidRPr="00D436D7">
        <w:t xml:space="preserve"> последние листы…» Осенняя экскурсия. Что надо знать о красках. Беседа по теме. Оформление книги сочиненной всем классом. Рисунок по теме. Мы за мир. Дружба народов. Конкурс плакатов. Дрессировщик на арене. Композиция по представлению. Натюрморт из объемных предметов. Рисунок с натуры. Сколько оттенков у белого цвета? Зимняя экскурсия.  «Снегурочка». Иллюстрация к сказке. Наш класс. Композиция по наблюдению. Декоративный поднос. Роспись по народным мотивам. Почему дали </w:t>
      </w:r>
      <w:proofErr w:type="spellStart"/>
      <w:r w:rsidRPr="00D436D7">
        <w:t>голубые</w:t>
      </w:r>
      <w:proofErr w:type="spellEnd"/>
      <w:r w:rsidRPr="00D436D7">
        <w:t>? Весенняя экскурсия. Городской или сельский пейзаж. Рисунок по наблюдению. Военный парад. Поздравление ветеранов с Днем Победы. На стадионе или олимпийские виды спорта. Композиция по представлению. Как развесить выставку? Выставка детских работ.</w:t>
      </w:r>
    </w:p>
    <w:p w:rsidR="005429C4" w:rsidRPr="00D436D7" w:rsidRDefault="005429C4" w:rsidP="00D436D7">
      <w:pPr>
        <w:pStyle w:val="a3"/>
        <w:spacing w:before="0" w:beforeAutospacing="0" w:after="0" w:afterAutospacing="0"/>
        <w:jc w:val="both"/>
      </w:pPr>
      <w:r w:rsidRPr="00D436D7">
        <w:rPr>
          <w:i/>
          <w:iCs/>
          <w:u w:val="single"/>
        </w:rPr>
        <w:t>Поделки из природного материала.(1 ч.)</w:t>
      </w:r>
      <w:r w:rsidRPr="00D436D7">
        <w:t xml:space="preserve"> Декоративный рельеф. Композиция из растительного материала.</w:t>
      </w:r>
    </w:p>
    <w:p w:rsidR="005429C4" w:rsidRPr="00D436D7" w:rsidRDefault="005429C4" w:rsidP="00D436D7">
      <w:pPr>
        <w:pStyle w:val="a3"/>
        <w:spacing w:before="0" w:beforeAutospacing="0" w:after="0" w:afterAutospacing="0"/>
        <w:jc w:val="both"/>
      </w:pPr>
      <w:r w:rsidRPr="00D436D7">
        <w:rPr>
          <w:i/>
          <w:iCs/>
          <w:u w:val="single"/>
        </w:rPr>
        <w:t>Изображение в объеме (12ч.)</w:t>
      </w:r>
      <w:r w:rsidRPr="00D436D7">
        <w:t xml:space="preserve"> Домашние и дикие животные. Лепка по представлению. Зоопарк. Коллективный макет. Использование фигурок животных вылепленных на предыдущем занятии. Утка. Лепка по мотивам дымковской игрушки. Медведь встретился с колобком. Сюжетная лепка. Домашние птицы. Лепка по представлению. Снежные фигуры. Лепка фигур животных из снега. «Девочка в шубке». Лепка по представлению. Собаки разных пород. Флористика. Пограничник с собакой. Лепка по представлению. Мы сажаем дерево. Высаживание саженцев деревьев и кустарников. Боксеры. Фигуристы. Двух фигурная композиция. Лепка.</w:t>
      </w:r>
    </w:p>
    <w:p w:rsidR="005429C4" w:rsidRPr="00D436D7" w:rsidRDefault="005429C4" w:rsidP="00D436D7">
      <w:pPr>
        <w:pStyle w:val="a3"/>
        <w:spacing w:before="0" w:beforeAutospacing="0" w:after="0" w:afterAutospacing="0"/>
        <w:jc w:val="both"/>
      </w:pPr>
      <w:r w:rsidRPr="00D436D7">
        <w:rPr>
          <w:i/>
          <w:iCs/>
          <w:u w:val="single"/>
        </w:rPr>
        <w:t>Оригами. (3ч.)</w:t>
      </w:r>
      <w:r w:rsidRPr="00D436D7">
        <w:t xml:space="preserve"> Ворон. Заяц</w:t>
      </w:r>
      <w:proofErr w:type="gramStart"/>
      <w:r w:rsidRPr="00D436D7">
        <w:t xml:space="preserve"> .</w:t>
      </w:r>
      <w:proofErr w:type="gramEnd"/>
      <w:r w:rsidRPr="00D436D7">
        <w:t xml:space="preserve"> Цветы.</w:t>
      </w:r>
    </w:p>
    <w:p w:rsidR="005429C4" w:rsidRPr="00D436D7" w:rsidRDefault="005429C4" w:rsidP="00D436D7">
      <w:pPr>
        <w:pStyle w:val="a3"/>
        <w:spacing w:before="0" w:beforeAutospacing="0" w:after="0" w:afterAutospacing="0"/>
        <w:jc w:val="both"/>
      </w:pPr>
      <w:r w:rsidRPr="00D436D7">
        <w:rPr>
          <w:i/>
          <w:iCs/>
          <w:u w:val="single"/>
        </w:rPr>
        <w:t>Аппликация</w:t>
      </w:r>
      <w:r w:rsidRPr="00D436D7">
        <w:rPr>
          <w:u w:val="single"/>
        </w:rPr>
        <w:t>. (2</w:t>
      </w:r>
      <w:r w:rsidRPr="00D436D7">
        <w:rPr>
          <w:i/>
          <w:iCs/>
          <w:u w:val="single"/>
        </w:rPr>
        <w:t>ч.)</w:t>
      </w:r>
      <w:r w:rsidRPr="00D436D7">
        <w:t xml:space="preserve"> Фокусник. Коллаж по представлению. Выставка детских работ.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Важно продумать маршрут согласно теме экскурсии, перед выходом объявить цель прогулки, напомнить правила дорожного движения, правила поведения в лесопарковой зоне, у воды.</w:t>
      </w:r>
    </w:p>
    <w:p w:rsidR="005429C4" w:rsidRPr="00D436D7" w:rsidRDefault="005429C4" w:rsidP="00D436D7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429C4" w:rsidRPr="00D436D7" w:rsidRDefault="005429C4" w:rsidP="00D436D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Место курса в учебном плане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рассчитана на 4 года, 138 часов. В 1 классе – 33 часа, во 2 классе - 35 часов; в 3 классе - 35 часов; в 4 классе - 35 часов</w:t>
      </w:r>
    </w:p>
    <w:p w:rsidR="005429C4" w:rsidRPr="00D436D7" w:rsidRDefault="005429C4" w:rsidP="00D436D7">
      <w:pPr>
        <w:pStyle w:val="11"/>
        <w:spacing w:before="0" w:after="0" w:line="240" w:lineRule="auto"/>
        <w:ind w:firstLine="709"/>
        <w:jc w:val="center"/>
        <w:rPr>
          <w:rFonts w:eastAsiaTheme="minorEastAsia"/>
          <w:kern w:val="0"/>
          <w:lang w:eastAsia="en-US"/>
        </w:rPr>
      </w:pPr>
    </w:p>
    <w:p w:rsidR="005429C4" w:rsidRPr="00D436D7" w:rsidRDefault="005429C4" w:rsidP="00D436D7">
      <w:pPr>
        <w:pStyle w:val="11"/>
        <w:spacing w:before="0" w:after="0" w:line="240" w:lineRule="auto"/>
        <w:ind w:firstLine="709"/>
        <w:jc w:val="center"/>
        <w:rPr>
          <w:rFonts w:eastAsiaTheme="minorEastAsia"/>
          <w:kern w:val="0"/>
          <w:lang w:eastAsia="en-US"/>
        </w:rPr>
      </w:pPr>
      <w:r w:rsidRPr="00D436D7">
        <w:rPr>
          <w:rFonts w:eastAsiaTheme="minorEastAsia"/>
          <w:kern w:val="0"/>
          <w:lang w:eastAsia="en-US"/>
        </w:rPr>
        <w:t>Тематический план (1 класс)</w:t>
      </w:r>
    </w:p>
    <w:tbl>
      <w:tblPr>
        <w:tblW w:w="100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5"/>
        <w:gridCol w:w="4716"/>
        <w:gridCol w:w="4939"/>
      </w:tblGrid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Разделы </w:t>
            </w:r>
          </w:p>
        </w:tc>
        <w:tc>
          <w:tcPr>
            <w:tcW w:w="4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Радужный мир</w:t>
            </w:r>
          </w:p>
        </w:tc>
        <w:tc>
          <w:tcPr>
            <w:tcW w:w="4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Чудеса из бумаги</w:t>
            </w:r>
          </w:p>
        </w:tc>
        <w:tc>
          <w:tcPr>
            <w:tcW w:w="4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Пластика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керамика</w:t>
            </w:r>
            <w:proofErr w:type="spellEnd"/>
          </w:p>
        </w:tc>
        <w:tc>
          <w:tcPr>
            <w:tcW w:w="4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proofErr w:type="spellEnd"/>
          </w:p>
        </w:tc>
      </w:tr>
    </w:tbl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Тематический план (2 класс)</w:t>
      </w: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0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5"/>
        <w:gridCol w:w="4716"/>
        <w:gridCol w:w="4939"/>
      </w:tblGrid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Разделы </w:t>
            </w:r>
          </w:p>
        </w:tc>
        <w:tc>
          <w:tcPr>
            <w:tcW w:w="4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4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4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Пластика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керамика</w:t>
            </w:r>
            <w:proofErr w:type="spellEnd"/>
          </w:p>
        </w:tc>
        <w:tc>
          <w:tcPr>
            <w:tcW w:w="4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spellEnd"/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Тематический план (3 класс)</w:t>
      </w: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0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5"/>
        <w:gridCol w:w="5863"/>
        <w:gridCol w:w="3792"/>
      </w:tblGrid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Разделы 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изобразительной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Декоративно-прикладное искусство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Бумажная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пластика</w:t>
            </w:r>
            <w:proofErr w:type="spellEnd"/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Тематический план (4 класс)</w:t>
      </w: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02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5"/>
        <w:gridCol w:w="5863"/>
        <w:gridCol w:w="3792"/>
      </w:tblGrid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Разделы 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3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Рисование по теме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Поделки из природного материала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Изображение в объеме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Оригами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Аппликация 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5429C4" w:rsidRPr="00D436D7" w:rsidTr="005429C4"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436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429C4" w:rsidRPr="00D436D7" w:rsidRDefault="005429C4" w:rsidP="00D436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sz w:val="24"/>
          <w:szCs w:val="24"/>
        </w:rPr>
        <w:t>III</w:t>
      </w:r>
      <w:r w:rsidRPr="00D436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Pr="00D436D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/>
        </w:rPr>
        <w:t>Описание материально- технического обеспечения образовательной деятельности.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Учебно</w:t>
      </w:r>
      <w:proofErr w:type="spell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– методическая</w:t>
      </w:r>
      <w:proofErr w:type="gramEnd"/>
      <w:r w:rsidRPr="00D436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литература.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1. Фатеева А.А. Рисуем без кисточки. – Ярославль: Академия развития, 2012 г.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Колль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Мери Энн Ф. Рисование красками. – М: АСТ: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Астрель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, 2012 г.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Колль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, Мери Энн Ф. Рисование. – М: ООО Издательство «АСТ»: Издательство «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Астрель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», 2010г.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Фиона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Уотт</w:t>
      </w:r>
      <w:proofErr w:type="spell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. Я умею рисовать. – М: ООО Издательство «РОСМЭН – ПРЕСС», 2010 г.</w:t>
      </w:r>
    </w:p>
    <w:p w:rsidR="005429C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5. Дубровская Н.В. Приглашение к творчеству. – С.-Пб</w:t>
      </w:r>
      <w:proofErr w:type="gram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.: «</w:t>
      </w:r>
      <w:proofErr w:type="gram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Детство Пресс», 2012 г.</w:t>
      </w:r>
    </w:p>
    <w:p w:rsidR="002B31E4" w:rsidRPr="00D436D7" w:rsidRDefault="005429C4" w:rsidP="00D4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</w:t>
      </w:r>
      <w:proofErr w:type="gramStart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>Алексеевская</w:t>
      </w:r>
      <w:proofErr w:type="gramEnd"/>
      <w:r w:rsidRPr="00D436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Н.А. Карандашик озорной. – М: «Лист», 2010 г.</w:t>
      </w:r>
    </w:p>
    <w:p w:rsidR="002B31E4" w:rsidRPr="00D436D7" w:rsidRDefault="002B31E4" w:rsidP="00D43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B31E4" w:rsidRPr="00D436D7" w:rsidRDefault="002B31E4" w:rsidP="00D43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lastRenderedPageBreak/>
        <w:t>Календарно – тематическое планирование (ВОЛШЕБСТВО КРАСОК)</w:t>
      </w:r>
    </w:p>
    <w:tbl>
      <w:tblPr>
        <w:tblStyle w:val="a5"/>
        <w:tblW w:w="0" w:type="auto"/>
        <w:tblLook w:val="04A0"/>
      </w:tblPr>
      <w:tblGrid>
        <w:gridCol w:w="792"/>
        <w:gridCol w:w="3569"/>
        <w:gridCol w:w="1417"/>
        <w:gridCol w:w="1843"/>
        <w:gridCol w:w="1843"/>
      </w:tblGrid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№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gridSpan w:val="2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Дата</w:t>
            </w:r>
          </w:p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план</w:t>
            </w:r>
            <w:proofErr w:type="gramStart"/>
            <w:r w:rsidRPr="00D436D7">
              <w:rPr>
                <w:sz w:val="24"/>
                <w:szCs w:val="24"/>
              </w:rPr>
              <w:t>.</w:t>
            </w:r>
            <w:proofErr w:type="gramEnd"/>
            <w:r w:rsidRPr="00D436D7">
              <w:rPr>
                <w:sz w:val="24"/>
                <w:szCs w:val="24"/>
              </w:rPr>
              <w:t xml:space="preserve">                  </w:t>
            </w:r>
            <w:proofErr w:type="gramStart"/>
            <w:r w:rsidRPr="00D436D7">
              <w:rPr>
                <w:sz w:val="24"/>
                <w:szCs w:val="24"/>
              </w:rPr>
              <w:t>ф</w:t>
            </w:r>
            <w:proofErr w:type="gramEnd"/>
            <w:r w:rsidRPr="00D436D7">
              <w:rPr>
                <w:sz w:val="24"/>
                <w:szCs w:val="24"/>
              </w:rPr>
              <w:t>акт.</w:t>
            </w: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  <w:tc>
          <w:tcPr>
            <w:tcW w:w="3569" w:type="dxa"/>
          </w:tcPr>
          <w:p w:rsidR="002B31E4" w:rsidRPr="00D436D7" w:rsidRDefault="002B31E4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Вводное занятие. Основы художественной грамотности. Условия безопасной работы. Ознакомление с планом работы.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2.09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Вводное занятие. Графика.  Условия безопасной работы. Ознакомление с планом работы.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10.09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3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Вводное занятие. Пластика. Керамика. Условия безопасной работы. Ознакомление с планом работы. Материалы и инструменты.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17.09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4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Орнаментальная композиция.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24.09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5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Натюрморт из 2-х предметов.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1.10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6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«Осенние листья».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8.10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7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«Прогулка по осеннему саду».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15.10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8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«Листья и веточки».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22.10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9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«Листопад».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29.10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10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Творческая работа.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12.11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11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Природная форма – лист.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19.11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12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«Лев». Рельеф.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26.11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13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Натюрморт.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3.12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14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«Дворец Снежной королевы».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10.12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15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Творческая работа (коллективная работа).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17.12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16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Посуда для куклы.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24.12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17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«Портрет Снегурочки».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14.01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18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«Диковинная птица».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21.01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19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proofErr w:type="spellStart"/>
            <w:r w:rsidRPr="00D436D7">
              <w:rPr>
                <w:sz w:val="24"/>
                <w:szCs w:val="24"/>
                <w:lang w:val="en-US"/>
              </w:rPr>
              <w:t>Натюрморт</w:t>
            </w:r>
            <w:proofErr w:type="spellEnd"/>
            <w:r w:rsidRPr="00D436D7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436D7">
              <w:rPr>
                <w:sz w:val="24"/>
                <w:szCs w:val="24"/>
                <w:lang w:val="en-US"/>
              </w:rPr>
              <w:t>Свет</w:t>
            </w:r>
            <w:proofErr w:type="spellEnd"/>
            <w:r w:rsidRPr="00D436D7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436D7">
              <w:rPr>
                <w:sz w:val="24"/>
                <w:szCs w:val="24"/>
                <w:lang w:val="en-US"/>
              </w:rPr>
              <w:t>тень</w:t>
            </w:r>
            <w:proofErr w:type="spellEnd"/>
            <w:r w:rsidRPr="00D436D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28.01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20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«Город». Монотипия.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04.02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21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  <w:lang w:val="en-US"/>
              </w:rPr>
              <w:t>«</w:t>
            </w:r>
            <w:proofErr w:type="spellStart"/>
            <w:r w:rsidRPr="00D436D7">
              <w:rPr>
                <w:sz w:val="24"/>
                <w:szCs w:val="24"/>
                <w:lang w:val="en-US"/>
              </w:rPr>
              <w:t>Терема</w:t>
            </w:r>
            <w:proofErr w:type="spellEnd"/>
            <w:r w:rsidRPr="00D436D7">
              <w:rPr>
                <w:sz w:val="24"/>
                <w:szCs w:val="24"/>
                <w:lang w:val="en-US"/>
              </w:rPr>
              <w:t>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11.02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22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Народная игрушка.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18.02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23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Поздравление. Штрих.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25.02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24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Открытка – поздравление. Творческая работа.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04.03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25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«Знак года».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11.03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26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Теплые и холодные цвета.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18.03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27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Холодные цвета. Стихия - вода.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01.04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28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Тёплые цвета. Стихия - огонь.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08.04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29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Рельеф «Корзина с фруктами».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15.04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30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Рельеф «Корзина с цветами».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22.04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31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«Моё село». Медаль.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29.04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32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«Цветы весны».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06.05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33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«Ярмарка».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13.05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34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Рельеф «Цветы и травы».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20.05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  <w:tr w:rsidR="002B31E4" w:rsidRPr="00D436D7" w:rsidTr="00D436D7">
        <w:tc>
          <w:tcPr>
            <w:tcW w:w="792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35</w:t>
            </w:r>
          </w:p>
        </w:tc>
        <w:tc>
          <w:tcPr>
            <w:tcW w:w="3569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Творческая коллективная работа.</w:t>
            </w:r>
          </w:p>
        </w:tc>
        <w:tc>
          <w:tcPr>
            <w:tcW w:w="1417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jc w:val="center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27.05</w:t>
            </w:r>
          </w:p>
        </w:tc>
        <w:tc>
          <w:tcPr>
            <w:tcW w:w="1843" w:type="dxa"/>
          </w:tcPr>
          <w:p w:rsidR="002B31E4" w:rsidRPr="00D436D7" w:rsidRDefault="002B31E4" w:rsidP="00D436D7">
            <w:pPr>
              <w:rPr>
                <w:sz w:val="24"/>
                <w:szCs w:val="24"/>
              </w:rPr>
            </w:pPr>
          </w:p>
        </w:tc>
      </w:tr>
    </w:tbl>
    <w:p w:rsidR="002B31E4" w:rsidRPr="00D436D7" w:rsidRDefault="002B31E4" w:rsidP="00D436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36D7" w:rsidRDefault="00D436D7" w:rsidP="00D436D7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АЗБУКА ЗДОРОВЬЯ</w:t>
      </w:r>
    </w:p>
    <w:p w:rsidR="00D436D7" w:rsidRPr="00D436D7" w:rsidRDefault="00D436D7" w:rsidP="00D436D7">
      <w:pPr>
        <w:pStyle w:val="ab"/>
        <w:spacing w:after="0" w:line="240" w:lineRule="auto"/>
        <w:ind w:left="-284" w:right="-1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внеурочной деятельности по спортивно-оздоровительному направлению «Азбука здоровья» носит  образовательно-воспитательный характер и направлена на осуществление следующих </w:t>
      </w:r>
      <w:r w:rsidRPr="00D436D7">
        <w:rPr>
          <w:rFonts w:ascii="Times New Roman" w:hAnsi="Times New Roman" w:cs="Times New Roman"/>
          <w:b/>
          <w:sz w:val="24"/>
          <w:szCs w:val="24"/>
          <w:lang w:val="ru-RU"/>
        </w:rPr>
        <w:t>ЦЕЛЕЙ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D436D7" w:rsidRPr="00D436D7" w:rsidRDefault="00D436D7" w:rsidP="00D436D7">
      <w:pPr>
        <w:pStyle w:val="af"/>
        <w:numPr>
          <w:ilvl w:val="0"/>
          <w:numId w:val="2"/>
        </w:numPr>
        <w:tabs>
          <w:tab w:val="clear" w:pos="0"/>
          <w:tab w:val="num" w:pos="-360"/>
        </w:tabs>
        <w:suppressAutoHyphens/>
        <w:ind w:left="360" w:right="-1" w:firstLine="66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 xml:space="preserve">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 </w:t>
      </w:r>
    </w:p>
    <w:p w:rsidR="00D436D7" w:rsidRPr="00D436D7" w:rsidRDefault="00D436D7" w:rsidP="00D436D7">
      <w:pPr>
        <w:pStyle w:val="af"/>
        <w:numPr>
          <w:ilvl w:val="0"/>
          <w:numId w:val="2"/>
        </w:numPr>
        <w:tabs>
          <w:tab w:val="clear" w:pos="0"/>
          <w:tab w:val="num" w:pos="-360"/>
        </w:tabs>
        <w:suppressAutoHyphens/>
        <w:ind w:left="360" w:right="-1" w:firstLine="66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 xml:space="preserve">развивать навыки самооценки и самоконтроля в отношении собственного здоровья; </w:t>
      </w:r>
    </w:p>
    <w:p w:rsidR="00D436D7" w:rsidRPr="00D436D7" w:rsidRDefault="00D436D7" w:rsidP="00D436D7">
      <w:pPr>
        <w:pStyle w:val="af"/>
        <w:numPr>
          <w:ilvl w:val="0"/>
          <w:numId w:val="2"/>
        </w:numPr>
        <w:tabs>
          <w:tab w:val="clear" w:pos="0"/>
          <w:tab w:val="num" w:pos="-360"/>
        </w:tabs>
        <w:suppressAutoHyphens/>
        <w:ind w:left="360" w:right="-1" w:firstLine="66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обучать способам и приемам сохранения и укрепления собственного здоровья.</w:t>
      </w:r>
    </w:p>
    <w:p w:rsidR="00D436D7" w:rsidRPr="00D436D7" w:rsidRDefault="00D436D7" w:rsidP="00D436D7">
      <w:pPr>
        <w:pStyle w:val="af"/>
        <w:ind w:right="-1" w:firstLine="568"/>
        <w:jc w:val="both"/>
        <w:rPr>
          <w:rFonts w:ascii="Times New Roman" w:hAnsi="Times New Roman"/>
          <w:b/>
          <w:sz w:val="24"/>
          <w:szCs w:val="24"/>
        </w:rPr>
      </w:pPr>
      <w:r w:rsidRPr="00D436D7">
        <w:rPr>
          <w:rFonts w:ascii="Times New Roman" w:hAnsi="Times New Roman"/>
          <w:bCs/>
          <w:sz w:val="24"/>
          <w:szCs w:val="24"/>
        </w:rPr>
        <w:t xml:space="preserve">Цели конкретизированы следующими </w:t>
      </w:r>
      <w:r w:rsidRPr="00D436D7">
        <w:rPr>
          <w:rFonts w:ascii="Times New Roman" w:hAnsi="Times New Roman"/>
          <w:b/>
          <w:bCs/>
          <w:sz w:val="24"/>
          <w:szCs w:val="24"/>
        </w:rPr>
        <w:t>ЗАДАЧАМИ</w:t>
      </w:r>
      <w:r w:rsidRPr="00D436D7">
        <w:rPr>
          <w:rFonts w:ascii="Times New Roman" w:hAnsi="Times New Roman"/>
          <w:b/>
          <w:sz w:val="24"/>
          <w:szCs w:val="24"/>
        </w:rPr>
        <w:t>:</w:t>
      </w:r>
    </w:p>
    <w:p w:rsidR="00D436D7" w:rsidRPr="00D436D7" w:rsidRDefault="00D436D7" w:rsidP="00D436D7">
      <w:pPr>
        <w:pStyle w:val="af"/>
        <w:numPr>
          <w:ilvl w:val="0"/>
          <w:numId w:val="3"/>
        </w:numPr>
        <w:suppressAutoHyphens/>
        <w:ind w:left="-142" w:right="-1" w:firstLine="568"/>
        <w:jc w:val="both"/>
        <w:rPr>
          <w:rFonts w:ascii="Times New Roman" w:hAnsi="Times New Roman"/>
          <w:b/>
          <w:i/>
          <w:sz w:val="24"/>
          <w:szCs w:val="24"/>
        </w:rPr>
      </w:pPr>
      <w:r w:rsidRPr="00D436D7">
        <w:rPr>
          <w:rFonts w:ascii="Times New Roman" w:hAnsi="Times New Roman"/>
          <w:b/>
          <w:i/>
          <w:sz w:val="24"/>
          <w:szCs w:val="24"/>
        </w:rPr>
        <w:t>Формирование:</w:t>
      </w:r>
    </w:p>
    <w:p w:rsidR="00D436D7" w:rsidRPr="00D436D7" w:rsidRDefault="00D436D7" w:rsidP="00D436D7">
      <w:pPr>
        <w:pStyle w:val="af"/>
        <w:numPr>
          <w:ilvl w:val="0"/>
          <w:numId w:val="4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D436D7">
        <w:rPr>
          <w:rFonts w:ascii="Times New Roman" w:hAnsi="Times New Roman"/>
          <w:sz w:val="24"/>
          <w:szCs w:val="24"/>
        </w:rPr>
        <w:t xml:space="preserve"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</w:t>
      </w:r>
      <w:proofErr w:type="spellStart"/>
      <w:r w:rsidRPr="00D436D7">
        <w:rPr>
          <w:rFonts w:ascii="Times New Roman" w:hAnsi="Times New Roman"/>
          <w:sz w:val="24"/>
          <w:szCs w:val="24"/>
        </w:rPr>
        <w:t>психоактивных</w:t>
      </w:r>
      <w:proofErr w:type="spellEnd"/>
      <w:r w:rsidRPr="00D436D7">
        <w:rPr>
          <w:rFonts w:ascii="Times New Roman" w:hAnsi="Times New Roman"/>
          <w:sz w:val="24"/>
          <w:szCs w:val="24"/>
        </w:rPr>
        <w:t xml:space="preserve">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 </w:t>
      </w:r>
      <w:proofErr w:type="gramEnd"/>
    </w:p>
    <w:p w:rsidR="00D436D7" w:rsidRPr="00D436D7" w:rsidRDefault="00D436D7" w:rsidP="00D436D7">
      <w:pPr>
        <w:pStyle w:val="af"/>
        <w:numPr>
          <w:ilvl w:val="0"/>
          <w:numId w:val="4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 xml:space="preserve">навыков конструктивного общения; </w:t>
      </w:r>
    </w:p>
    <w:p w:rsidR="00D436D7" w:rsidRPr="00D436D7" w:rsidRDefault="00D436D7" w:rsidP="00D436D7">
      <w:pPr>
        <w:pStyle w:val="af"/>
        <w:numPr>
          <w:ilvl w:val="0"/>
          <w:numId w:val="4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потребности безбоязненно обращаться к врачу по вопросам состояния здоровья, в том числе связанным с особенностями роста и развития; формировать у учащихся  необходимые знания, умения и навыки по здоровому образу жизни;</w:t>
      </w:r>
    </w:p>
    <w:p w:rsidR="00D436D7" w:rsidRPr="00D436D7" w:rsidRDefault="00D436D7" w:rsidP="00D436D7">
      <w:pPr>
        <w:pStyle w:val="af"/>
        <w:numPr>
          <w:ilvl w:val="0"/>
          <w:numId w:val="4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формировать у учащихся мотивационную сферу гигиенического поведения, безопасной жизни, физического воспитания;</w:t>
      </w:r>
    </w:p>
    <w:p w:rsidR="00D436D7" w:rsidRPr="00D436D7" w:rsidRDefault="00D436D7" w:rsidP="00D436D7">
      <w:pPr>
        <w:pStyle w:val="af"/>
        <w:numPr>
          <w:ilvl w:val="0"/>
          <w:numId w:val="4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обеспечить физическое и психическое саморазвитие;</w:t>
      </w:r>
    </w:p>
    <w:p w:rsidR="00D436D7" w:rsidRPr="00D436D7" w:rsidRDefault="00D436D7" w:rsidP="00D436D7">
      <w:pPr>
        <w:pStyle w:val="af"/>
        <w:numPr>
          <w:ilvl w:val="0"/>
          <w:numId w:val="4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 xml:space="preserve">научить использовать полученные знания в повседневной жизни; </w:t>
      </w:r>
    </w:p>
    <w:p w:rsidR="00D436D7" w:rsidRPr="00D436D7" w:rsidRDefault="00D436D7" w:rsidP="00D436D7">
      <w:pPr>
        <w:pStyle w:val="af"/>
        <w:numPr>
          <w:ilvl w:val="0"/>
          <w:numId w:val="4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 xml:space="preserve">добиться потребности выполнения элементарных правил </w:t>
      </w:r>
      <w:proofErr w:type="spellStart"/>
      <w:r w:rsidRPr="00D436D7">
        <w:rPr>
          <w:rFonts w:ascii="Times New Roman" w:hAnsi="Times New Roman"/>
          <w:sz w:val="24"/>
          <w:szCs w:val="24"/>
        </w:rPr>
        <w:t>здоровьесбережения</w:t>
      </w:r>
      <w:proofErr w:type="spellEnd"/>
      <w:r w:rsidRPr="00D436D7">
        <w:rPr>
          <w:rFonts w:ascii="Times New Roman" w:hAnsi="Times New Roman"/>
          <w:sz w:val="24"/>
          <w:szCs w:val="24"/>
        </w:rPr>
        <w:t>.</w:t>
      </w:r>
    </w:p>
    <w:p w:rsidR="00D436D7" w:rsidRPr="00D436D7" w:rsidRDefault="00D436D7" w:rsidP="00D436D7">
      <w:pPr>
        <w:pStyle w:val="af"/>
        <w:numPr>
          <w:ilvl w:val="0"/>
          <w:numId w:val="3"/>
        </w:numPr>
        <w:suppressAutoHyphens/>
        <w:ind w:right="-1" w:firstLine="568"/>
        <w:jc w:val="both"/>
        <w:rPr>
          <w:rFonts w:ascii="Times New Roman" w:hAnsi="Times New Roman"/>
          <w:b/>
          <w:i/>
          <w:sz w:val="24"/>
          <w:szCs w:val="24"/>
        </w:rPr>
      </w:pPr>
      <w:r w:rsidRPr="00D436D7">
        <w:rPr>
          <w:rFonts w:ascii="Times New Roman" w:hAnsi="Times New Roman"/>
          <w:b/>
          <w:i/>
          <w:sz w:val="24"/>
          <w:szCs w:val="24"/>
        </w:rPr>
        <w:t xml:space="preserve">Обучение: </w:t>
      </w:r>
    </w:p>
    <w:p w:rsidR="00D436D7" w:rsidRPr="00D436D7" w:rsidRDefault="00D436D7" w:rsidP="00672886">
      <w:pPr>
        <w:pStyle w:val="af"/>
        <w:numPr>
          <w:ilvl w:val="0"/>
          <w:numId w:val="5"/>
        </w:numPr>
        <w:suppressAutoHyphens/>
        <w:ind w:left="709" w:right="-1" w:hanging="283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осознанному  выбору модели  поведения, позволяющей сохранять и укреплять здоровье;</w:t>
      </w:r>
    </w:p>
    <w:p w:rsidR="00D436D7" w:rsidRPr="00D436D7" w:rsidRDefault="00D436D7" w:rsidP="00672886">
      <w:pPr>
        <w:pStyle w:val="af"/>
        <w:numPr>
          <w:ilvl w:val="0"/>
          <w:numId w:val="5"/>
        </w:numPr>
        <w:suppressAutoHyphens/>
        <w:ind w:left="709" w:right="-1" w:hanging="283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правилам личной гигиены, готовности самостоятельно поддерживать своё здоровье;</w:t>
      </w:r>
    </w:p>
    <w:p w:rsidR="00D436D7" w:rsidRPr="00D436D7" w:rsidRDefault="00D436D7" w:rsidP="00672886">
      <w:pPr>
        <w:pStyle w:val="af"/>
        <w:numPr>
          <w:ilvl w:val="0"/>
          <w:numId w:val="5"/>
        </w:numPr>
        <w:suppressAutoHyphens/>
        <w:ind w:left="709" w:right="-1" w:hanging="283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элементарным навыкам эмоциональной разгрузки (релаксации);</w:t>
      </w:r>
    </w:p>
    <w:p w:rsidR="00D436D7" w:rsidRPr="00D436D7" w:rsidRDefault="00D436D7" w:rsidP="00672886">
      <w:pPr>
        <w:pStyle w:val="af"/>
        <w:numPr>
          <w:ilvl w:val="0"/>
          <w:numId w:val="5"/>
        </w:numPr>
        <w:suppressAutoHyphens/>
        <w:ind w:left="709" w:right="-1" w:hanging="283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упражнениям сохранения зрения.</w:t>
      </w:r>
    </w:p>
    <w:p w:rsidR="00D436D7" w:rsidRPr="00D436D7" w:rsidRDefault="00D436D7" w:rsidP="00D436D7">
      <w:pPr>
        <w:pStyle w:val="af1"/>
        <w:spacing w:after="0" w:line="240" w:lineRule="auto"/>
        <w:ind w:left="0" w:right="-1" w:firstLine="568"/>
        <w:jc w:val="both"/>
        <w:rPr>
          <w:rFonts w:ascii="Times New Roman" w:hAnsi="Times New Roman"/>
          <w:color w:val="FF0000"/>
          <w:sz w:val="24"/>
          <w:szCs w:val="24"/>
        </w:rPr>
      </w:pPr>
      <w:r w:rsidRPr="00D436D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D436D7" w:rsidRPr="00D436D7" w:rsidRDefault="00D436D7" w:rsidP="00D436D7">
      <w:pPr>
        <w:shd w:val="clear" w:color="auto" w:fill="FFFFFF"/>
        <w:tabs>
          <w:tab w:val="left" w:pos="1080"/>
        </w:tabs>
        <w:autoSpaceDE w:val="0"/>
        <w:spacing w:after="0" w:line="240" w:lineRule="auto"/>
        <w:ind w:right="-21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436D7">
        <w:rPr>
          <w:rFonts w:ascii="Times New Roman" w:hAnsi="Times New Roman" w:cs="Times New Roman"/>
          <w:b/>
          <w:sz w:val="24"/>
          <w:szCs w:val="24"/>
        </w:rPr>
        <w:t xml:space="preserve">АКТУАЛЬНОСТЬ </w:t>
      </w:r>
    </w:p>
    <w:p w:rsidR="00D436D7" w:rsidRPr="00D436D7" w:rsidRDefault="00D436D7" w:rsidP="00D436D7">
      <w:pPr>
        <w:pStyle w:val="af"/>
        <w:ind w:left="-284" w:firstLine="567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 xml:space="preserve">Современное, быстро развивающееся образование, предъявляет высокие требования к </w:t>
      </w:r>
      <w:proofErr w:type="gramStart"/>
      <w:r w:rsidRPr="00D436D7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D436D7">
        <w:rPr>
          <w:rFonts w:ascii="Times New Roman" w:hAnsi="Times New Roman"/>
          <w:sz w:val="24"/>
          <w:szCs w:val="24"/>
        </w:rPr>
        <w:t xml:space="preserve"> и их здоровью.  Тем самым, обязывая образовательное учреждение создавать условия, способствующие сохранению и укреплению здоровья, формированию ценностного отношения обучающихся к собственному здоровью и здоровью окружающих. При этом здоровье рассматривается как сложный, многоуровневый феномен, включающий в себя физиологический, психологический и социальный аспекты. Именно образовательное учреждение призвано вооружить ребенка индивидуальными способами ведения здорового образа жизни, нивелируя негативное воздействие социального окружения.</w:t>
      </w:r>
    </w:p>
    <w:p w:rsidR="00D436D7" w:rsidRPr="00D436D7" w:rsidRDefault="00D436D7" w:rsidP="00D436D7">
      <w:pPr>
        <w:pStyle w:val="af"/>
        <w:ind w:left="-284" w:firstLine="567"/>
        <w:jc w:val="both"/>
        <w:rPr>
          <w:rStyle w:val="af2"/>
          <w:rFonts w:ascii="Times New Roman" w:hAnsi="Times New Roman"/>
          <w:i w:val="0"/>
          <w:iCs w:val="0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 xml:space="preserve">Приоритетность проблемы сохранения и укрепления здоровья обучающихся нашла отражение в многочисленных исследованиях ученых. Это подчеркивает необходимость формирования у обучающихся мотивации на ведение здорового образа жизни через организацию культурной </w:t>
      </w:r>
      <w:proofErr w:type="spellStart"/>
      <w:r w:rsidRPr="00D436D7">
        <w:rPr>
          <w:rFonts w:ascii="Times New Roman" w:hAnsi="Times New Roman"/>
          <w:sz w:val="24"/>
          <w:szCs w:val="24"/>
        </w:rPr>
        <w:t>здоровьесберегающей</w:t>
      </w:r>
      <w:proofErr w:type="spellEnd"/>
      <w:r w:rsidRPr="00D436D7">
        <w:rPr>
          <w:rFonts w:ascii="Times New Roman" w:hAnsi="Times New Roman"/>
          <w:sz w:val="24"/>
          <w:szCs w:val="24"/>
        </w:rPr>
        <w:t xml:space="preserve"> практики детей, через деятельные формы взаимодействия, в результате которых только и возможно становление </w:t>
      </w:r>
      <w:proofErr w:type="spellStart"/>
      <w:r w:rsidRPr="00D436D7">
        <w:rPr>
          <w:rFonts w:ascii="Times New Roman" w:hAnsi="Times New Roman"/>
          <w:sz w:val="24"/>
          <w:szCs w:val="24"/>
        </w:rPr>
        <w:t>здоровьесберегающей</w:t>
      </w:r>
      <w:proofErr w:type="spellEnd"/>
      <w:r w:rsidRPr="00D436D7">
        <w:rPr>
          <w:rFonts w:ascii="Times New Roman" w:hAnsi="Times New Roman"/>
          <w:sz w:val="24"/>
          <w:szCs w:val="24"/>
        </w:rPr>
        <w:t xml:space="preserve"> компетентности.</w:t>
      </w:r>
    </w:p>
    <w:p w:rsidR="00D436D7" w:rsidRPr="00D436D7" w:rsidRDefault="00D436D7" w:rsidP="00D436D7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Программа внеурочной деятельности по </w:t>
      </w:r>
      <w:r w:rsidRPr="00D436D7">
        <w:rPr>
          <w:rStyle w:val="af2"/>
          <w:rFonts w:ascii="Times New Roman" w:hAnsi="Times New Roman" w:cs="Times New Roman"/>
          <w:sz w:val="24"/>
          <w:szCs w:val="24"/>
          <w:lang w:val="ru-RU"/>
        </w:rPr>
        <w:t>общекультурному оздоровительному</w:t>
      </w:r>
      <w:r w:rsidRPr="00D436D7">
        <w:rPr>
          <w:rStyle w:val="af2"/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D436D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 направлению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>«Азбука здоровья» включает в себя</w:t>
      </w:r>
      <w:r w:rsidRPr="00D436D7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D436D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знания, установки, личностные ориентиры и нормы поведения, обеспечивающие сохранение и укрепление физического и психического здоровья. </w:t>
      </w:r>
      <w:proofErr w:type="gramStart"/>
      <w:r w:rsidRPr="00D436D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Данная программа является  комплексной программой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Pr="00D436D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формированию культуры здоровья обучающихся, способствующая познавательному и эмоциональному развитию </w:t>
      </w:r>
      <w:r w:rsidRPr="00D436D7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ребенка, достижению планируемых результатов освоения основной образовательной программы начального общего образования.</w:t>
      </w:r>
      <w:proofErr w:type="gramEnd"/>
    </w:p>
    <w:p w:rsidR="00D436D7" w:rsidRPr="00D436D7" w:rsidRDefault="00D436D7" w:rsidP="00D436D7">
      <w:pPr>
        <w:pStyle w:val="af"/>
        <w:ind w:left="-284"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 xml:space="preserve">Программа внеурочной деятельности по спортивно-оздоровительному направлению «Азбука здоровья»  направлена на нивелирование следующих школьных факторов риска: </w:t>
      </w:r>
      <w:r w:rsidRPr="00D436D7">
        <w:rPr>
          <w:rFonts w:ascii="Times New Roman" w:hAnsi="Times New Roman"/>
          <w:color w:val="333333"/>
          <w:sz w:val="24"/>
          <w:szCs w:val="24"/>
        </w:rPr>
        <w:t xml:space="preserve">школьные страхи, большие учебные  нагрузки и трудности в усвоении школьной программы,  интенсификация учебного процесса, адаптация первоклассников. Только наличие системы работы по формированию культуры здоровья и здорового образа жизни позволит сохранить здоровье </w:t>
      </w:r>
      <w:proofErr w:type="gramStart"/>
      <w:r w:rsidRPr="00D436D7">
        <w:rPr>
          <w:rFonts w:ascii="Times New Roman" w:hAnsi="Times New Roman"/>
          <w:color w:val="333333"/>
          <w:sz w:val="24"/>
          <w:szCs w:val="24"/>
        </w:rPr>
        <w:t>обучающихся</w:t>
      </w:r>
      <w:proofErr w:type="gramEnd"/>
      <w:r w:rsidRPr="00D436D7">
        <w:rPr>
          <w:rFonts w:ascii="Times New Roman" w:hAnsi="Times New Roman"/>
          <w:color w:val="333333"/>
          <w:sz w:val="24"/>
          <w:szCs w:val="24"/>
        </w:rPr>
        <w:t xml:space="preserve"> в дальнейшем. </w:t>
      </w:r>
    </w:p>
    <w:p w:rsidR="00D436D7" w:rsidRPr="00D436D7" w:rsidRDefault="00D436D7" w:rsidP="00D436D7">
      <w:pPr>
        <w:spacing w:after="0" w:line="240" w:lineRule="auto"/>
        <w:ind w:left="284" w:right="-1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                                     </w:t>
      </w: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Принципы построения программы: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      Данная программа позволяет реализовать в школьной практике принципы государственной политики и общие требования к содержанию образования в Законе «Об образовании».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436D7">
        <w:rPr>
          <w:rFonts w:ascii="Times New Roman" w:hAnsi="Times New Roman" w:cs="Times New Roman"/>
          <w:b/>
          <w:i/>
          <w:sz w:val="24"/>
          <w:szCs w:val="24"/>
          <w:lang w:val="ru-RU"/>
        </w:rPr>
        <w:t>Принцип</w:t>
      </w:r>
      <w:proofErr w:type="gramEnd"/>
      <w:r w:rsidRPr="00D436D7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научности -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в основе </w:t>
      </w:r>
      <w:proofErr w:type="gramStart"/>
      <w:r w:rsidRPr="00D436D7">
        <w:rPr>
          <w:rFonts w:ascii="Times New Roman" w:hAnsi="Times New Roman" w:cs="Times New Roman"/>
          <w:sz w:val="24"/>
          <w:szCs w:val="24"/>
          <w:lang w:val="ru-RU"/>
        </w:rPr>
        <w:t>которого</w:t>
      </w:r>
      <w:proofErr w:type="gramEnd"/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содержится анализ статистических медицинских исследований по состоянию здоровья школьников.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sz w:val="24"/>
          <w:szCs w:val="24"/>
          <w:lang w:val="ru-RU"/>
        </w:rPr>
        <w:t>Принцип доступности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- определяет содержание курса в соответствии с возрастными особенностями младших школьников. 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Принцип системности -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определяет взаимосвязь и целостность   содержания, форм и принципов предлагаемого курса. 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Принцип сознательности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– нацеливает на формирование у </w:t>
      </w:r>
      <w:proofErr w:type="gramStart"/>
      <w:r w:rsidRPr="00D436D7">
        <w:rPr>
          <w:rFonts w:ascii="Times New Roman" w:hAnsi="Times New Roman" w:cs="Times New Roman"/>
          <w:sz w:val="24"/>
          <w:szCs w:val="24"/>
          <w:lang w:val="ru-RU"/>
        </w:rPr>
        <w:t>обучаемых</w:t>
      </w:r>
      <w:proofErr w:type="gramEnd"/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глубокого понимания, устойчивого интереса, осмысленного отношения к познавательной деятельности.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Принцип систематичности и последовательности</w:t>
      </w:r>
      <w:r w:rsidRPr="00D436D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– проявляется во взаимосвязи знаний, умений, навыков. Система подготовительных и подводящих действий позволяет перейти к освоению нового, </w:t>
      </w:r>
      <w:proofErr w:type="gramStart"/>
      <w:r w:rsidRPr="00D436D7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опираясь на него, приступить к познанию последующего, более сложного материала. Систематически проводимые формы организации познавательной деятельности в сочетании со </w:t>
      </w:r>
      <w:proofErr w:type="spellStart"/>
      <w:r w:rsidRPr="00D436D7">
        <w:rPr>
          <w:rFonts w:ascii="Times New Roman" w:hAnsi="Times New Roman" w:cs="Times New Roman"/>
          <w:sz w:val="24"/>
          <w:szCs w:val="24"/>
          <w:lang w:val="ru-RU"/>
        </w:rPr>
        <w:t>здоровьесберегающими</w:t>
      </w:r>
      <w:proofErr w:type="spellEnd"/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мероприятиями приучат учащихся постоянно соблюдать оздоровительно воспитательный режим.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Принцип повторения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знаний, умений и навыков является одним из важнейших. В результате многократных повторений вырабатываются динамические стереотипы. Характер элементов деятельности пожжет проявляться в изменении упражнений и условий их выполнения, в разнообразии методов и приёмов, в различных формах заданий.</w:t>
      </w:r>
    </w:p>
    <w:p w:rsidR="00D436D7" w:rsidRPr="00D436D7" w:rsidRDefault="00D436D7" w:rsidP="00D436D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Принцип постепенности.</w:t>
      </w:r>
      <w:r w:rsidRPr="00D436D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Стратегия и тактика систематического и последовательного обучения важна для формирования </w:t>
      </w:r>
      <w:proofErr w:type="spellStart"/>
      <w:r w:rsidRPr="00D436D7">
        <w:rPr>
          <w:rFonts w:ascii="Times New Roman" w:hAnsi="Times New Roman" w:cs="Times New Roman"/>
          <w:sz w:val="24"/>
          <w:szCs w:val="24"/>
          <w:lang w:val="ru-RU"/>
        </w:rPr>
        <w:t>здоровьесберегающих</w:t>
      </w:r>
      <w:proofErr w:type="spellEnd"/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условий всестороннего образования ребёнка.</w:t>
      </w:r>
    </w:p>
    <w:p w:rsidR="00D436D7" w:rsidRPr="00D436D7" w:rsidRDefault="00D436D7" w:rsidP="00D436D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Принцип индивидуализации</w:t>
      </w:r>
      <w:r w:rsidRPr="00D436D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>осуществляется на основе закономерностей обучения и воспитания. Опираясь на индивидуальные особенности учащихся, педагог всесторонне развивает каждого ребёнка, планирует и прогнозирует его развитие. С учётом уровня индивидуальной подготовленности ученика, его двигательных способностей и состояния здоровья, намечают пути совершенствования умений и навыков.</w:t>
      </w:r>
    </w:p>
    <w:p w:rsidR="00D436D7" w:rsidRPr="00D436D7" w:rsidRDefault="00D436D7" w:rsidP="00D436D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Принцип непрерывности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выражает закономерности построения педагогики оздоровления как целостного процесса. Он тесно связан с принципом системного чередования нагрузок и отдыха.</w:t>
      </w:r>
    </w:p>
    <w:p w:rsidR="00D436D7" w:rsidRPr="00D436D7" w:rsidRDefault="00D436D7" w:rsidP="00D436D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Принцип цикличности</w:t>
      </w:r>
      <w:r w:rsidRPr="00D436D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>способствует упорядочению процесса педагогики оздоровления. Он заключается в повторяющейся последовательности занятий, что улучшает подготовленность ученика к каждому последующему этапу обучения.</w:t>
      </w:r>
    </w:p>
    <w:p w:rsidR="00D436D7" w:rsidRPr="00D436D7" w:rsidRDefault="00D436D7" w:rsidP="00D436D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Принцип учёта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возрастных и индивидуальных особенностей учащихся является фундаментом для формирования знаний, умений и навыков, развития функциональных возможностей организма в процессе использования средств </w:t>
      </w:r>
      <w:proofErr w:type="spellStart"/>
      <w:r w:rsidRPr="00D436D7">
        <w:rPr>
          <w:rFonts w:ascii="Times New Roman" w:hAnsi="Times New Roman" w:cs="Times New Roman"/>
          <w:sz w:val="24"/>
          <w:szCs w:val="24"/>
          <w:lang w:val="ru-RU"/>
        </w:rPr>
        <w:t>здоровьесберегающих</w:t>
      </w:r>
      <w:proofErr w:type="spellEnd"/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технологий.</w:t>
      </w:r>
    </w:p>
    <w:p w:rsidR="00D436D7" w:rsidRPr="00D436D7" w:rsidRDefault="00D436D7" w:rsidP="00D436D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Принцип наглядности</w:t>
      </w:r>
      <w:r w:rsidRPr="00D436D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–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>обязывает строить процесс обучения с максимальным использованием форм привлечения органов чу</w:t>
      </w:r>
      <w:proofErr w:type="gramStart"/>
      <w:r w:rsidRPr="00D436D7">
        <w:rPr>
          <w:rFonts w:ascii="Times New Roman" w:hAnsi="Times New Roman" w:cs="Times New Roman"/>
          <w:sz w:val="24"/>
          <w:szCs w:val="24"/>
          <w:lang w:val="ru-RU"/>
        </w:rPr>
        <w:t>вств к пр</w:t>
      </w:r>
      <w:proofErr w:type="gramEnd"/>
      <w:r w:rsidRPr="00D436D7">
        <w:rPr>
          <w:rFonts w:ascii="Times New Roman" w:hAnsi="Times New Roman" w:cs="Times New Roman"/>
          <w:sz w:val="24"/>
          <w:szCs w:val="24"/>
          <w:lang w:val="ru-RU"/>
        </w:rPr>
        <w:t>оцессу познания. Принцип наглядности направлен для связи чувственного восприятия с мышлением.</w:t>
      </w:r>
    </w:p>
    <w:p w:rsidR="00D436D7" w:rsidRPr="00D436D7" w:rsidRDefault="00D436D7" w:rsidP="00D436D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lastRenderedPageBreak/>
        <w:t xml:space="preserve">Принцип активности </w:t>
      </w:r>
      <w:r w:rsidRPr="00D436D7">
        <w:rPr>
          <w:rFonts w:ascii="Times New Roman" w:hAnsi="Times New Roman" w:cs="Times New Roman"/>
          <w:i/>
          <w:iCs/>
          <w:sz w:val="24"/>
          <w:szCs w:val="24"/>
          <w:lang w:val="ru-RU"/>
        </w:rPr>
        <w:t>–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предполагает в учащихся высокую степень подвижности, самостоятельности, инициативы и творчества.</w:t>
      </w:r>
    </w:p>
    <w:p w:rsidR="00D436D7" w:rsidRPr="00D436D7" w:rsidRDefault="00D436D7" w:rsidP="00D436D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Принцип всестороннего и гармонического развития личности.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Содействует развитию психофизических способностей, знаний, умений и навыков, осуществляемых в единстве и направленных на всестороннее – физическое, интеллектуальное, духовное, нравственное и эстетическое – развитие личности ребёнка.</w:t>
      </w:r>
    </w:p>
    <w:p w:rsidR="00D436D7" w:rsidRPr="00D436D7" w:rsidRDefault="00D436D7" w:rsidP="00D436D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Принцип оздоровительной направленности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решает задачи укрепления здоровья школьника.</w:t>
      </w:r>
    </w:p>
    <w:p w:rsidR="00D436D7" w:rsidRPr="00D436D7" w:rsidRDefault="00D436D7" w:rsidP="00D436D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Принцип формирования ответственности</w:t>
      </w:r>
      <w:r w:rsidRPr="00D436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учащихся за своё здоровье и здоровье окружающих людей. </w:t>
      </w:r>
    </w:p>
    <w:p w:rsidR="00D436D7" w:rsidRPr="00D436D7" w:rsidRDefault="00D436D7" w:rsidP="00D436D7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   При этом необходимо выделить</w:t>
      </w:r>
      <w:r w:rsidRPr="00D436D7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практическую направленность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курса.</w:t>
      </w:r>
    </w:p>
    <w:p w:rsidR="00D436D7" w:rsidRPr="00D436D7" w:rsidRDefault="00D436D7" w:rsidP="00D436D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:rsidR="00D436D7" w:rsidRPr="00D436D7" w:rsidRDefault="00D436D7" w:rsidP="00D436D7">
      <w:pPr>
        <w:pStyle w:val="af"/>
        <w:jc w:val="both"/>
        <w:rPr>
          <w:rFonts w:ascii="Times New Roman" w:hAnsi="Times New Roman"/>
          <w:b/>
          <w:i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 xml:space="preserve">      </w:t>
      </w:r>
      <w:r w:rsidRPr="00D436D7">
        <w:rPr>
          <w:rFonts w:ascii="Times New Roman" w:hAnsi="Times New Roman"/>
          <w:b/>
          <w:i/>
          <w:sz w:val="24"/>
          <w:szCs w:val="24"/>
        </w:rPr>
        <w:t>Обеспечение мотивации</w:t>
      </w:r>
    </w:p>
    <w:p w:rsidR="00D436D7" w:rsidRPr="00D436D7" w:rsidRDefault="00D436D7" w:rsidP="00D436D7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 xml:space="preserve">    Быть здоровым – значит быть счастливым и успешным в будущей взрослой жизни.</w:t>
      </w:r>
    </w:p>
    <w:p w:rsidR="00D436D7" w:rsidRPr="00D436D7" w:rsidRDefault="00D436D7" w:rsidP="00D436D7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b/>
          <w:i/>
          <w:sz w:val="24"/>
          <w:szCs w:val="24"/>
        </w:rPr>
        <w:t>Занятия  носят  научно-образовательный характер.</w:t>
      </w:r>
      <w:r w:rsidRPr="00D436D7">
        <w:rPr>
          <w:rFonts w:ascii="Times New Roman" w:hAnsi="Times New Roman"/>
          <w:sz w:val="24"/>
          <w:szCs w:val="24"/>
        </w:rPr>
        <w:t xml:space="preserve"> </w:t>
      </w:r>
    </w:p>
    <w:p w:rsidR="00D436D7" w:rsidRPr="00D436D7" w:rsidRDefault="00D436D7" w:rsidP="00D436D7">
      <w:pPr>
        <w:pStyle w:val="af"/>
        <w:jc w:val="both"/>
        <w:rPr>
          <w:rFonts w:ascii="Times New Roman" w:hAnsi="Times New Roman"/>
          <w:b/>
          <w:i/>
          <w:sz w:val="24"/>
          <w:szCs w:val="24"/>
        </w:rPr>
      </w:pPr>
      <w:r w:rsidRPr="00D436D7">
        <w:rPr>
          <w:rFonts w:ascii="Times New Roman" w:hAnsi="Times New Roman"/>
          <w:b/>
          <w:i/>
          <w:sz w:val="24"/>
          <w:szCs w:val="24"/>
        </w:rPr>
        <w:t>Основные виды деятельности учащихся:</w:t>
      </w:r>
    </w:p>
    <w:p w:rsidR="00D436D7" w:rsidRPr="00D436D7" w:rsidRDefault="00D436D7" w:rsidP="00672886">
      <w:pPr>
        <w:pStyle w:val="af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навыки дискуссионного общения;</w:t>
      </w:r>
    </w:p>
    <w:p w:rsidR="00D436D7" w:rsidRPr="00D436D7" w:rsidRDefault="00D436D7" w:rsidP="00672886">
      <w:pPr>
        <w:pStyle w:val="af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опыты;</w:t>
      </w:r>
    </w:p>
    <w:p w:rsidR="00D436D7" w:rsidRPr="00D436D7" w:rsidRDefault="00D436D7" w:rsidP="00672886">
      <w:pPr>
        <w:pStyle w:val="af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игра.</w:t>
      </w:r>
    </w:p>
    <w:p w:rsidR="00D436D7" w:rsidRPr="00D436D7" w:rsidRDefault="00D436D7" w:rsidP="00D436D7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Изучение программного материала начинается с 1</w:t>
      </w:r>
      <w:r w:rsidRPr="00D436D7">
        <w:rPr>
          <w:rFonts w:ascii="Times New Roman" w:hAnsi="Times New Roman" w:cs="Times New Roman"/>
          <w:sz w:val="24"/>
          <w:szCs w:val="24"/>
        </w:rPr>
        <w:t> 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>класса на доступном младшим школьникам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</w:t>
      </w:r>
    </w:p>
    <w:p w:rsidR="00D436D7" w:rsidRPr="00D436D7" w:rsidRDefault="00D436D7" w:rsidP="00672886">
      <w:pPr>
        <w:pStyle w:val="a9"/>
        <w:numPr>
          <w:ilvl w:val="2"/>
          <w:numId w:val="6"/>
        </w:numPr>
        <w:tabs>
          <w:tab w:val="clear" w:pos="2160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чтение стихов, сказок, рассказов;</w:t>
      </w:r>
    </w:p>
    <w:p w:rsidR="00D436D7" w:rsidRPr="00D436D7" w:rsidRDefault="00D436D7" w:rsidP="00672886">
      <w:pPr>
        <w:pStyle w:val="a9"/>
        <w:numPr>
          <w:ilvl w:val="2"/>
          <w:numId w:val="6"/>
        </w:numPr>
        <w:tabs>
          <w:tab w:val="clear" w:pos="2160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постановка драматических сценок, спектаклей;</w:t>
      </w:r>
    </w:p>
    <w:p w:rsidR="00D436D7" w:rsidRPr="00D436D7" w:rsidRDefault="00D436D7" w:rsidP="00672886">
      <w:pPr>
        <w:pStyle w:val="a9"/>
        <w:numPr>
          <w:ilvl w:val="2"/>
          <w:numId w:val="6"/>
        </w:numPr>
        <w:tabs>
          <w:tab w:val="clear" w:pos="2160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прослушивание песен и стихов;</w:t>
      </w:r>
    </w:p>
    <w:p w:rsidR="00D436D7" w:rsidRPr="00D436D7" w:rsidRDefault="00D436D7" w:rsidP="00672886">
      <w:pPr>
        <w:pStyle w:val="a9"/>
        <w:numPr>
          <w:ilvl w:val="2"/>
          <w:numId w:val="6"/>
        </w:numPr>
        <w:tabs>
          <w:tab w:val="clear" w:pos="2160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разучивание и исполнение песен;</w:t>
      </w:r>
    </w:p>
    <w:p w:rsidR="00D436D7" w:rsidRPr="00D436D7" w:rsidRDefault="00D436D7" w:rsidP="00672886">
      <w:pPr>
        <w:pStyle w:val="a9"/>
        <w:numPr>
          <w:ilvl w:val="2"/>
          <w:numId w:val="6"/>
        </w:numPr>
        <w:tabs>
          <w:tab w:val="clear" w:pos="2160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организация подвижных игр;</w:t>
      </w:r>
    </w:p>
    <w:p w:rsidR="00D436D7" w:rsidRPr="00D436D7" w:rsidRDefault="00D436D7" w:rsidP="00672886">
      <w:pPr>
        <w:pStyle w:val="a9"/>
        <w:numPr>
          <w:ilvl w:val="2"/>
          <w:numId w:val="6"/>
        </w:numPr>
        <w:tabs>
          <w:tab w:val="clear" w:pos="2160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проведение опытов;</w:t>
      </w:r>
    </w:p>
    <w:p w:rsidR="00D436D7" w:rsidRPr="00D436D7" w:rsidRDefault="00D436D7" w:rsidP="00672886">
      <w:pPr>
        <w:pStyle w:val="a9"/>
        <w:numPr>
          <w:ilvl w:val="2"/>
          <w:numId w:val="6"/>
        </w:numPr>
        <w:tabs>
          <w:tab w:val="clear" w:pos="2160"/>
          <w:tab w:val="left" w:pos="720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выполнение физических упражнений, упражнений на релаксацию, концентрацию внимания, развитие воображения.</w:t>
      </w:r>
    </w:p>
    <w:p w:rsidR="00D436D7" w:rsidRPr="00D436D7" w:rsidRDefault="00D436D7" w:rsidP="00D436D7">
      <w:pPr>
        <w:pStyle w:val="a9"/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Организация учебных занятий предполагает, что любое  занятие  для детей должно стать уроком радости, открывающим каждому ребёнку его собственную индивидуальность и резервные возможности организма, которые обеспечивают повышение уровней работоспособности и адаптивности.</w:t>
      </w:r>
    </w:p>
    <w:p w:rsidR="00D436D7" w:rsidRPr="00D436D7" w:rsidRDefault="00D436D7" w:rsidP="00D436D7">
      <w:pPr>
        <w:pStyle w:val="a9"/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Он не должен быть уроком «заучивания», на котором вместо достижения оздоровительного эффекта создаётся только дополнительная нагрузка. Каждое занятие должно стать настоящим уроком «</w:t>
      </w:r>
      <w:proofErr w:type="spellStart"/>
      <w:r w:rsidRPr="00D436D7">
        <w:rPr>
          <w:rFonts w:ascii="Times New Roman" w:hAnsi="Times New Roman"/>
          <w:sz w:val="24"/>
          <w:szCs w:val="24"/>
        </w:rPr>
        <w:t>здравотворчества</w:t>
      </w:r>
      <w:proofErr w:type="spellEnd"/>
      <w:r w:rsidRPr="00D436D7">
        <w:rPr>
          <w:rFonts w:ascii="Times New Roman" w:hAnsi="Times New Roman"/>
          <w:sz w:val="24"/>
          <w:szCs w:val="24"/>
        </w:rPr>
        <w:t>».</w:t>
      </w:r>
    </w:p>
    <w:p w:rsidR="00D436D7" w:rsidRPr="00D436D7" w:rsidRDefault="00D436D7" w:rsidP="00D436D7">
      <w:pPr>
        <w:pStyle w:val="af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36D7">
        <w:rPr>
          <w:rFonts w:ascii="Times New Roman" w:hAnsi="Times New Roman"/>
          <w:b/>
          <w:sz w:val="24"/>
          <w:szCs w:val="24"/>
        </w:rPr>
        <w:t xml:space="preserve">                               </w:t>
      </w:r>
    </w:p>
    <w:p w:rsidR="00D436D7" w:rsidRPr="00D436D7" w:rsidRDefault="00D436D7" w:rsidP="00D436D7">
      <w:pPr>
        <w:pStyle w:val="af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36D7">
        <w:rPr>
          <w:rFonts w:ascii="Times New Roman" w:hAnsi="Times New Roman"/>
          <w:b/>
          <w:sz w:val="24"/>
          <w:szCs w:val="24"/>
        </w:rPr>
        <w:t xml:space="preserve"> Планируемые результаты реализации курса "Азбука здоровья".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</w:t>
      </w:r>
      <w:r w:rsidRPr="00D436D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На первом году обучения учащиеся </w:t>
      </w:r>
      <w:r w:rsidRPr="00D436D7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узнают</w:t>
      </w:r>
      <w:r w:rsidRPr="00D436D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как  заботиться об органах чувств, правильно ухаживать за зубами, руками и ногами; </w:t>
      </w:r>
      <w:r w:rsidRPr="00D436D7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учатся</w:t>
      </w:r>
      <w:r w:rsidRPr="00D436D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правильному  питанию, узнают, как сон сделать полезным, знакомятся с правилами поведения в школе, обучаются искоренять свои вредные привычки не только на теоретических занятиях, но и в играх.</w:t>
      </w: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D436D7" w:rsidRPr="00D436D7" w:rsidRDefault="00D436D7" w:rsidP="00D436D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</w:rPr>
        <w:t xml:space="preserve">ОЖИДАЕМЫЕ РЕЗУЛЬТАТЫ </w:t>
      </w:r>
    </w:p>
    <w:tbl>
      <w:tblPr>
        <w:tblStyle w:val="a5"/>
        <w:tblW w:w="0" w:type="auto"/>
        <w:tblInd w:w="108" w:type="dxa"/>
        <w:tblLook w:val="04A0"/>
      </w:tblPr>
      <w:tblGrid>
        <w:gridCol w:w="2353"/>
        <w:gridCol w:w="2368"/>
        <w:gridCol w:w="2309"/>
        <w:gridCol w:w="2561"/>
      </w:tblGrid>
      <w:tr w:rsidR="00D436D7" w:rsidRPr="00D436D7" w:rsidTr="00D436D7">
        <w:tc>
          <w:tcPr>
            <w:tcW w:w="2552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10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58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D436D7" w:rsidRPr="00D436D7" w:rsidTr="00D436D7">
        <w:tc>
          <w:tcPr>
            <w:tcW w:w="2552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 xml:space="preserve">Объяснять положительные и отрицательные оценки, в том числе неоднозначных поступков.  </w:t>
            </w:r>
            <w:r w:rsidRPr="00D436D7">
              <w:rPr>
                <w:sz w:val="24"/>
                <w:szCs w:val="24"/>
              </w:rPr>
              <w:lastRenderedPageBreak/>
              <w:t>Формулировать самому простые правила поведения в природе.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Испытывать любовь  к красоте родной природы.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lastRenderedPageBreak/>
              <w:t xml:space="preserve">Определять цель учебной деятельности с помощью учителя и самостоятельно, искать средства её </w:t>
            </w:r>
            <w:r w:rsidRPr="00D436D7">
              <w:rPr>
                <w:sz w:val="24"/>
                <w:szCs w:val="24"/>
              </w:rPr>
              <w:lastRenderedPageBreak/>
              <w:t>осуществления.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lastRenderedPageBreak/>
              <w:t>Предполагать, какая информация необходима.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При необходимости отстаивать свою точку зрения, аргументируя её.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Учиться подтверждать аргументы фактами.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D436D7" w:rsidRPr="00D436D7" w:rsidRDefault="00D436D7" w:rsidP="00D436D7">
      <w:pPr>
        <w:pStyle w:val="af1"/>
        <w:spacing w:after="0" w:line="240" w:lineRule="auto"/>
        <w:ind w:left="0" w:right="-1" w:firstLine="568"/>
        <w:jc w:val="both"/>
        <w:rPr>
          <w:rFonts w:ascii="Times New Roman" w:hAnsi="Times New Roman"/>
          <w:b/>
          <w:bCs/>
          <w:sz w:val="24"/>
          <w:szCs w:val="24"/>
        </w:rPr>
      </w:pPr>
      <w:r w:rsidRPr="00D436D7"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                                        </w:t>
      </w:r>
    </w:p>
    <w:p w:rsidR="00D436D7" w:rsidRPr="00D436D7" w:rsidRDefault="00D436D7" w:rsidP="00D436D7">
      <w:pPr>
        <w:pStyle w:val="af1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 w:rsidRPr="00D436D7">
        <w:rPr>
          <w:rFonts w:ascii="Times New Roman" w:hAnsi="Times New Roman"/>
          <w:b/>
          <w:sz w:val="24"/>
          <w:szCs w:val="24"/>
        </w:rPr>
        <w:t>2 КЛАСС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36D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 На втором году обучения  учащиеся </w:t>
      </w:r>
      <w:r w:rsidRPr="00D436D7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знакомятся</w:t>
      </w:r>
      <w:r w:rsidRPr="00D436D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с правилами безопасного поведения в доме, на улице, в транспорте, на воде;  </w:t>
      </w:r>
      <w:r w:rsidRPr="00D436D7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обучаются</w:t>
      </w:r>
      <w:r w:rsidRPr="00D436D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правилам обращения с огнём;  как уберечься от поражения электрическим током; уберечься от порезов, ушибов, переломов. </w:t>
      </w:r>
      <w:proofErr w:type="spellStart"/>
      <w:r w:rsidRPr="00D436D7">
        <w:rPr>
          <w:rFonts w:ascii="Times New Roman" w:hAnsi="Times New Roman" w:cs="Times New Roman"/>
          <w:b/>
          <w:bCs/>
          <w:i/>
          <w:sz w:val="24"/>
          <w:szCs w:val="24"/>
        </w:rPr>
        <w:t>Обучаются</w:t>
      </w:r>
      <w:proofErr w:type="spellEnd"/>
      <w:r w:rsidRPr="00D436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D436D7">
        <w:rPr>
          <w:rFonts w:ascii="Times New Roman" w:hAnsi="Times New Roman" w:cs="Times New Roman"/>
          <w:bCs/>
          <w:sz w:val="24"/>
          <w:szCs w:val="24"/>
        </w:rPr>
        <w:t>правилам</w:t>
      </w:r>
      <w:proofErr w:type="spellEnd"/>
      <w:r w:rsidRPr="00D436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D436D7">
        <w:rPr>
          <w:rFonts w:ascii="Times New Roman" w:hAnsi="Times New Roman" w:cs="Times New Roman"/>
          <w:bCs/>
          <w:sz w:val="24"/>
          <w:szCs w:val="24"/>
        </w:rPr>
        <w:t>оказания</w:t>
      </w:r>
      <w:proofErr w:type="spellEnd"/>
      <w:r w:rsidRPr="00D436D7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D436D7">
        <w:rPr>
          <w:rFonts w:ascii="Times New Roman" w:hAnsi="Times New Roman" w:cs="Times New Roman"/>
          <w:bCs/>
          <w:sz w:val="24"/>
          <w:szCs w:val="24"/>
        </w:rPr>
        <w:t>первой</w:t>
      </w:r>
      <w:proofErr w:type="spellEnd"/>
      <w:proofErr w:type="gramEnd"/>
      <w:r w:rsidRPr="00D436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436D7">
        <w:rPr>
          <w:rFonts w:ascii="Times New Roman" w:hAnsi="Times New Roman" w:cs="Times New Roman"/>
          <w:bCs/>
          <w:sz w:val="24"/>
          <w:szCs w:val="24"/>
        </w:rPr>
        <w:t>медицинской</w:t>
      </w:r>
      <w:proofErr w:type="spellEnd"/>
      <w:r w:rsidRPr="00D436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436D7">
        <w:rPr>
          <w:rFonts w:ascii="Times New Roman" w:hAnsi="Times New Roman" w:cs="Times New Roman"/>
          <w:bCs/>
          <w:sz w:val="24"/>
          <w:szCs w:val="24"/>
        </w:rPr>
        <w:t>помощи</w:t>
      </w:r>
      <w:proofErr w:type="spellEnd"/>
      <w:r w:rsidRPr="00D436D7">
        <w:rPr>
          <w:rFonts w:ascii="Times New Roman" w:hAnsi="Times New Roman" w:cs="Times New Roman"/>
          <w:bCs/>
          <w:sz w:val="24"/>
          <w:szCs w:val="24"/>
        </w:rPr>
        <w:t>.</w:t>
      </w:r>
    </w:p>
    <w:p w:rsidR="00D436D7" w:rsidRPr="00D436D7" w:rsidRDefault="00D436D7" w:rsidP="00D436D7">
      <w:pPr>
        <w:shd w:val="clear" w:color="auto" w:fill="FFFFFF"/>
        <w:tabs>
          <w:tab w:val="left" w:pos="274"/>
        </w:tabs>
        <w:spacing w:after="0" w:line="240" w:lineRule="auto"/>
        <w:ind w:right="-1" w:firstLine="568"/>
        <w:jc w:val="both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D436D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                                          </w:t>
      </w:r>
      <w:proofErr w:type="spellStart"/>
      <w:proofErr w:type="gramStart"/>
      <w:r w:rsidRPr="00D436D7">
        <w:rPr>
          <w:rFonts w:ascii="Times New Roman" w:hAnsi="Times New Roman" w:cs="Times New Roman"/>
          <w:b/>
          <w:spacing w:val="-8"/>
          <w:sz w:val="24"/>
          <w:szCs w:val="24"/>
        </w:rPr>
        <w:t>Ожидаемые</w:t>
      </w:r>
      <w:proofErr w:type="spellEnd"/>
      <w:r w:rsidRPr="00D436D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proofErr w:type="spellStart"/>
      <w:r w:rsidRPr="00D436D7">
        <w:rPr>
          <w:rFonts w:ascii="Times New Roman" w:hAnsi="Times New Roman" w:cs="Times New Roman"/>
          <w:b/>
          <w:spacing w:val="-8"/>
          <w:sz w:val="24"/>
          <w:szCs w:val="24"/>
        </w:rPr>
        <w:t>результаты</w:t>
      </w:r>
      <w:proofErr w:type="spellEnd"/>
      <w:r w:rsidRPr="00D436D7">
        <w:rPr>
          <w:rFonts w:ascii="Times New Roman" w:hAnsi="Times New Roman" w:cs="Times New Roman"/>
          <w:b/>
          <w:spacing w:val="-8"/>
          <w:sz w:val="24"/>
          <w:szCs w:val="24"/>
        </w:rPr>
        <w:t>.</w:t>
      </w:r>
      <w:proofErr w:type="gramEnd"/>
    </w:p>
    <w:tbl>
      <w:tblPr>
        <w:tblStyle w:val="a5"/>
        <w:tblW w:w="0" w:type="auto"/>
        <w:tblInd w:w="108" w:type="dxa"/>
        <w:tblLook w:val="04A0"/>
      </w:tblPr>
      <w:tblGrid>
        <w:gridCol w:w="2395"/>
        <w:gridCol w:w="2329"/>
        <w:gridCol w:w="2326"/>
        <w:gridCol w:w="2541"/>
      </w:tblGrid>
      <w:tr w:rsidR="00D436D7" w:rsidRPr="00D436D7" w:rsidTr="00D436D7">
        <w:tc>
          <w:tcPr>
            <w:tcW w:w="2552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10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58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D436D7" w:rsidRPr="00D436D7" w:rsidTr="00D436D7">
        <w:tc>
          <w:tcPr>
            <w:tcW w:w="2552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 xml:space="preserve"> Осознавать себя гражданином России и частью многоликого изменяющегося мира, в том числе объяснять, что связывает тебя с твоими близкими, одноклассниками, друзьями.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Формулировать самому простые правила поведения в природе.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Испытывать чувство гордости за красоту родной природы.</w:t>
            </w:r>
          </w:p>
        </w:tc>
        <w:tc>
          <w:tcPr>
            <w:tcW w:w="2551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 xml:space="preserve"> Определять цель учебной деятельности с помощью учителя и самостоятельно, искать средства её осуществления.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 xml:space="preserve"> Предполагать, какая информация необходима.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Самостоятельно отбирать для решения   учебных задач, необходимые словари, справочники, энциклопедии.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Сопоставлять и отбирать информацию, полученную из различных источников.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 xml:space="preserve"> При необходимости отстаивать свою точку зрения, аргументируя её.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Учиться подтверждать аргументы фактами.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Организовывать учебное взаимодействие в группе.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D436D7" w:rsidRPr="00D436D7" w:rsidRDefault="00D436D7" w:rsidP="00D436D7">
      <w:pPr>
        <w:shd w:val="clear" w:color="auto" w:fill="FFFFFF"/>
        <w:tabs>
          <w:tab w:val="left" w:pos="274"/>
        </w:tabs>
        <w:spacing w:after="0" w:line="240" w:lineRule="auto"/>
        <w:ind w:right="-1" w:firstLine="568"/>
        <w:jc w:val="both"/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</w:pPr>
    </w:p>
    <w:p w:rsidR="00D436D7" w:rsidRPr="00D436D7" w:rsidRDefault="00D436D7" w:rsidP="00D436D7">
      <w:pPr>
        <w:shd w:val="clear" w:color="auto" w:fill="FFFFFF"/>
        <w:tabs>
          <w:tab w:val="left" w:pos="274"/>
        </w:tabs>
        <w:spacing w:after="0" w:line="240" w:lineRule="auto"/>
        <w:ind w:right="-1" w:firstLine="568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spacing w:val="-8"/>
          <w:sz w:val="24"/>
          <w:szCs w:val="24"/>
          <w:lang w:val="ru-RU"/>
        </w:rPr>
        <w:t>К концу 2 класса</w:t>
      </w:r>
      <w:r w:rsidRPr="00D436D7">
        <w:rPr>
          <w:rFonts w:ascii="Times New Roman" w:hAnsi="Times New Roman" w:cs="Times New Roman"/>
          <w:b/>
          <w:color w:val="FF0000"/>
          <w:spacing w:val="-8"/>
          <w:sz w:val="24"/>
          <w:szCs w:val="24"/>
          <w:lang w:val="ru-RU"/>
        </w:rPr>
        <w:t xml:space="preserve"> </w:t>
      </w:r>
      <w:r w:rsidRPr="00D436D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учащиеся </w:t>
      </w:r>
      <w:r w:rsidRPr="00D436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/>
        </w:rPr>
        <w:t>должны знать:</w:t>
      </w:r>
    </w:p>
    <w:p w:rsidR="00D436D7" w:rsidRPr="00D436D7" w:rsidRDefault="00D436D7" w:rsidP="00D436D7">
      <w:pPr>
        <w:pStyle w:val="af"/>
        <w:jc w:val="both"/>
        <w:rPr>
          <w:rFonts w:ascii="Times New Roman" w:hAnsi="Times New Roman"/>
          <w:b/>
          <w:i/>
          <w:sz w:val="24"/>
          <w:szCs w:val="24"/>
        </w:rPr>
      </w:pPr>
      <w:r w:rsidRPr="00D436D7">
        <w:rPr>
          <w:rFonts w:ascii="Times New Roman" w:hAnsi="Times New Roman"/>
          <w:b/>
          <w:i/>
          <w:sz w:val="24"/>
          <w:szCs w:val="24"/>
        </w:rPr>
        <w:t>В результате усвоения программы  учащиеся должны уметь:</w:t>
      </w:r>
    </w:p>
    <w:p w:rsidR="00D436D7" w:rsidRPr="00D436D7" w:rsidRDefault="00D436D7" w:rsidP="00672886">
      <w:pPr>
        <w:pStyle w:val="af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выполнять санитарно-гигиенические требования: соблюдать личную гигиену и осуществлять гигиенические процедуры в течение дня;</w:t>
      </w:r>
    </w:p>
    <w:p w:rsidR="00D436D7" w:rsidRPr="00D436D7" w:rsidRDefault="00D436D7" w:rsidP="00672886">
      <w:pPr>
        <w:pStyle w:val="af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осуществлять активную оздоровительную деятельность;</w:t>
      </w:r>
    </w:p>
    <w:p w:rsidR="00D436D7" w:rsidRPr="00D436D7" w:rsidRDefault="00D436D7" w:rsidP="00672886">
      <w:pPr>
        <w:pStyle w:val="af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формировать своё здоровье.</w:t>
      </w:r>
    </w:p>
    <w:p w:rsidR="00D436D7" w:rsidRPr="00D436D7" w:rsidRDefault="00D436D7" w:rsidP="00D436D7">
      <w:pPr>
        <w:pStyle w:val="af"/>
        <w:jc w:val="both"/>
        <w:rPr>
          <w:rFonts w:ascii="Times New Roman" w:hAnsi="Times New Roman"/>
          <w:b/>
          <w:i/>
          <w:sz w:val="24"/>
          <w:szCs w:val="24"/>
        </w:rPr>
      </w:pPr>
      <w:r w:rsidRPr="00D436D7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D436D7" w:rsidRPr="00D436D7" w:rsidRDefault="00D436D7" w:rsidP="00672886">
      <w:pPr>
        <w:pStyle w:val="af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факторы, влияющие на здоровье человека;</w:t>
      </w:r>
    </w:p>
    <w:p w:rsidR="00D436D7" w:rsidRPr="00D436D7" w:rsidRDefault="00D436D7" w:rsidP="00672886">
      <w:pPr>
        <w:pStyle w:val="af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причины некоторых заболеваний;</w:t>
      </w:r>
    </w:p>
    <w:p w:rsidR="00D436D7" w:rsidRPr="00D436D7" w:rsidRDefault="00D436D7" w:rsidP="00672886">
      <w:pPr>
        <w:pStyle w:val="af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причины возникновения травм и правила оказания первой помощи;</w:t>
      </w:r>
    </w:p>
    <w:p w:rsidR="00D436D7" w:rsidRPr="00D436D7" w:rsidRDefault="00D436D7" w:rsidP="00672886">
      <w:pPr>
        <w:pStyle w:val="af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виды закаливания (пребывание на свежем воздухе, обливание, обтирание, солнечные ванны) и правила закаливания организма; влияние закаливания на физическое состояние и укрепление здоровья человека;</w:t>
      </w:r>
    </w:p>
    <w:p w:rsidR="00D436D7" w:rsidRPr="00D436D7" w:rsidRDefault="00D436D7" w:rsidP="00672886">
      <w:pPr>
        <w:pStyle w:val="af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о пользе физических упражнений для гармоничного развития человека;</w:t>
      </w:r>
    </w:p>
    <w:p w:rsidR="00D436D7" w:rsidRPr="00D436D7" w:rsidRDefault="00D436D7" w:rsidP="00672886">
      <w:pPr>
        <w:pStyle w:val="af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436D7">
        <w:rPr>
          <w:rFonts w:ascii="Times New Roman" w:hAnsi="Times New Roman"/>
          <w:sz w:val="24"/>
          <w:szCs w:val="24"/>
        </w:rPr>
        <w:t>основные формы физических занятий и виды физических упражнений.</w:t>
      </w:r>
    </w:p>
    <w:p w:rsidR="00D436D7" w:rsidRPr="00D436D7" w:rsidRDefault="00D436D7" w:rsidP="00D436D7">
      <w:pPr>
        <w:spacing w:after="0" w:line="240" w:lineRule="auto"/>
        <w:ind w:right="-1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D436D7" w:rsidRPr="00D436D7" w:rsidRDefault="00D436D7" w:rsidP="00D436D7">
      <w:pPr>
        <w:pStyle w:val="af1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 w:rsidRPr="00D436D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3 КЛАСС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 xml:space="preserve">    В третьем классе учатся уважительному отношению к родителям, близким; учатся выбирать друзей; воспитывают в себе чувство сострадания к беспомощным и больным; усваивают правила  поведения в общественных местах.</w:t>
      </w:r>
    </w:p>
    <w:p w:rsidR="00D436D7" w:rsidRPr="00D436D7" w:rsidRDefault="00D436D7" w:rsidP="00D436D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36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</w:t>
      </w:r>
      <w:proofErr w:type="spellStart"/>
      <w:r w:rsidRPr="00D436D7">
        <w:rPr>
          <w:rFonts w:ascii="Times New Roman" w:hAnsi="Times New Roman" w:cs="Times New Roman"/>
          <w:b/>
          <w:bCs/>
          <w:sz w:val="24"/>
          <w:szCs w:val="24"/>
        </w:rPr>
        <w:t>Ожидаемые</w:t>
      </w:r>
      <w:proofErr w:type="spellEnd"/>
      <w:r w:rsidRPr="00D436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436D7">
        <w:rPr>
          <w:rFonts w:ascii="Times New Roman" w:hAnsi="Times New Roman" w:cs="Times New Roman"/>
          <w:b/>
          <w:bCs/>
          <w:sz w:val="24"/>
          <w:szCs w:val="24"/>
        </w:rPr>
        <w:t>результаты</w:t>
      </w:r>
      <w:proofErr w:type="spellEnd"/>
      <w:r w:rsidRPr="00D436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5"/>
        <w:tblW w:w="0" w:type="auto"/>
        <w:tblInd w:w="108" w:type="dxa"/>
        <w:tblLook w:val="04A0"/>
      </w:tblPr>
      <w:tblGrid>
        <w:gridCol w:w="2430"/>
        <w:gridCol w:w="2311"/>
        <w:gridCol w:w="2319"/>
        <w:gridCol w:w="2531"/>
      </w:tblGrid>
      <w:tr w:rsidR="00D436D7" w:rsidRPr="00D436D7" w:rsidTr="00D436D7">
        <w:tc>
          <w:tcPr>
            <w:tcW w:w="2552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10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58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D436D7" w:rsidRPr="00D436D7" w:rsidTr="00D436D7">
        <w:tc>
          <w:tcPr>
            <w:tcW w:w="2552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 xml:space="preserve"> Осознавать себя гражданином России и частью многоликого изменяющегося мира, в том числе объяснять, что связывает тебя с твоими близкими, одноклассниками, друзьями.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Объяснять положительные и отрицательные оценки, в том числе неоднозначных поступков, с позиции общечеловеческих и гражданских ценностей.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Формулировать самому простые правила поведения в природе.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Испытывать чувство гордости за красоту родной природы.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Вырабатывать в  противоречивых жизненных ситуациях  правила поведения.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 xml:space="preserve"> Определять цель учебной деятельности с помощью учителя и самостоятельно, искать средства её осуществления.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Составлять план выполнения задач.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Составлять и отбирать информацию, полученную из различных источников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 xml:space="preserve"> Предполагать, какая информация необходима.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Самостоятельно отбирать для решения   учебных задач, необходимые словари, справочники, энциклопедии.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Сопоставлять и отбирать информацию, полученную из различных источников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 xml:space="preserve"> Оформлять свои мысли в устной и письменной речи с учётом своих учебных и жизненных ситуаций.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При необходимости отстаивать свою точку зрения, аргументируя её.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Учиться подтверждать аргументы фактами.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Организовывать учебное взаимодействие в группе.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D436D7" w:rsidRPr="00D436D7" w:rsidRDefault="00D436D7" w:rsidP="00D436D7">
      <w:pPr>
        <w:pStyle w:val="af1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 w:rsidRPr="00D436D7">
        <w:rPr>
          <w:rFonts w:ascii="Times New Roman" w:hAnsi="Times New Roman"/>
          <w:b/>
          <w:sz w:val="24"/>
          <w:szCs w:val="24"/>
        </w:rPr>
        <w:t xml:space="preserve">     </w:t>
      </w:r>
    </w:p>
    <w:p w:rsidR="00D436D7" w:rsidRPr="00D436D7" w:rsidRDefault="00D436D7" w:rsidP="00D436D7">
      <w:pPr>
        <w:pStyle w:val="af1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 w:rsidRPr="00D436D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4 КЛАСС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36D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Учащиеся воспитывают в себе нравственные и этические качества; уверенность и бесстрашие; сдержанность;  умение преодолевать вредные привычки. </w:t>
      </w:r>
      <w:proofErr w:type="spellStart"/>
      <w:proofErr w:type="gramStart"/>
      <w:r w:rsidRPr="00D436D7">
        <w:rPr>
          <w:rFonts w:ascii="Times New Roman" w:hAnsi="Times New Roman" w:cs="Times New Roman"/>
          <w:bCs/>
          <w:sz w:val="24"/>
          <w:szCs w:val="24"/>
        </w:rPr>
        <w:t>Учатся</w:t>
      </w:r>
      <w:proofErr w:type="spellEnd"/>
      <w:r w:rsidRPr="00D436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436D7">
        <w:rPr>
          <w:rFonts w:ascii="Times New Roman" w:hAnsi="Times New Roman" w:cs="Times New Roman"/>
          <w:bCs/>
          <w:sz w:val="24"/>
          <w:szCs w:val="24"/>
        </w:rPr>
        <w:t>заботиться</w:t>
      </w:r>
      <w:proofErr w:type="spellEnd"/>
      <w:r w:rsidRPr="00D436D7">
        <w:rPr>
          <w:rFonts w:ascii="Times New Roman" w:hAnsi="Times New Roman" w:cs="Times New Roman"/>
          <w:bCs/>
          <w:sz w:val="24"/>
          <w:szCs w:val="24"/>
        </w:rPr>
        <w:t xml:space="preserve"> о </w:t>
      </w:r>
      <w:proofErr w:type="spellStart"/>
      <w:r w:rsidRPr="00D436D7">
        <w:rPr>
          <w:rFonts w:ascii="Times New Roman" w:hAnsi="Times New Roman" w:cs="Times New Roman"/>
          <w:bCs/>
          <w:sz w:val="24"/>
          <w:szCs w:val="24"/>
        </w:rPr>
        <w:t>себе</w:t>
      </w:r>
      <w:proofErr w:type="spellEnd"/>
      <w:r w:rsidRPr="00D436D7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D436D7">
        <w:rPr>
          <w:rFonts w:ascii="Times New Roman" w:hAnsi="Times New Roman" w:cs="Times New Roman"/>
          <w:bCs/>
          <w:sz w:val="24"/>
          <w:szCs w:val="24"/>
        </w:rPr>
        <w:t>своей</w:t>
      </w:r>
      <w:proofErr w:type="spellEnd"/>
      <w:r w:rsidRPr="00D436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436D7">
        <w:rPr>
          <w:rFonts w:ascii="Times New Roman" w:hAnsi="Times New Roman" w:cs="Times New Roman"/>
          <w:bCs/>
          <w:sz w:val="24"/>
          <w:szCs w:val="24"/>
        </w:rPr>
        <w:t>семье</w:t>
      </w:r>
      <w:proofErr w:type="spellEnd"/>
      <w:r w:rsidRPr="00D436D7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D436D7" w:rsidRPr="00D436D7" w:rsidRDefault="00D436D7" w:rsidP="00D436D7">
      <w:pPr>
        <w:shd w:val="clear" w:color="auto" w:fill="FFFFFF"/>
        <w:tabs>
          <w:tab w:val="left" w:pos="274"/>
        </w:tabs>
        <w:spacing w:after="0" w:line="240" w:lineRule="auto"/>
        <w:ind w:right="-1" w:firstLine="568"/>
        <w:jc w:val="both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D436D7">
        <w:rPr>
          <w:rFonts w:ascii="Times New Roman" w:hAnsi="Times New Roman" w:cs="Times New Roman"/>
          <w:b/>
          <w:color w:val="FF0000"/>
          <w:spacing w:val="-8"/>
          <w:sz w:val="24"/>
          <w:szCs w:val="24"/>
        </w:rPr>
        <w:t xml:space="preserve">                                             </w:t>
      </w:r>
      <w:proofErr w:type="spellStart"/>
      <w:proofErr w:type="gramStart"/>
      <w:r w:rsidRPr="00D436D7">
        <w:rPr>
          <w:rFonts w:ascii="Times New Roman" w:hAnsi="Times New Roman" w:cs="Times New Roman"/>
          <w:b/>
          <w:spacing w:val="-8"/>
          <w:sz w:val="24"/>
          <w:szCs w:val="24"/>
        </w:rPr>
        <w:t>Ожидаемые</w:t>
      </w:r>
      <w:proofErr w:type="spellEnd"/>
      <w:r w:rsidRPr="00D436D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proofErr w:type="spellStart"/>
      <w:r w:rsidRPr="00D436D7">
        <w:rPr>
          <w:rFonts w:ascii="Times New Roman" w:hAnsi="Times New Roman" w:cs="Times New Roman"/>
          <w:b/>
          <w:spacing w:val="-8"/>
          <w:sz w:val="24"/>
          <w:szCs w:val="24"/>
        </w:rPr>
        <w:t>результаты</w:t>
      </w:r>
      <w:proofErr w:type="spellEnd"/>
      <w:r w:rsidRPr="00D436D7">
        <w:rPr>
          <w:rFonts w:ascii="Times New Roman" w:hAnsi="Times New Roman" w:cs="Times New Roman"/>
          <w:b/>
          <w:spacing w:val="-8"/>
          <w:sz w:val="24"/>
          <w:szCs w:val="24"/>
        </w:rPr>
        <w:t>.</w:t>
      </w:r>
      <w:proofErr w:type="gramEnd"/>
    </w:p>
    <w:p w:rsidR="00D436D7" w:rsidRPr="00D436D7" w:rsidRDefault="00D436D7" w:rsidP="00D436D7">
      <w:pPr>
        <w:shd w:val="clear" w:color="auto" w:fill="FFFFFF"/>
        <w:tabs>
          <w:tab w:val="left" w:pos="274"/>
        </w:tabs>
        <w:spacing w:after="0" w:line="240" w:lineRule="auto"/>
        <w:ind w:right="-1" w:firstLine="568"/>
        <w:jc w:val="both"/>
        <w:rPr>
          <w:rFonts w:ascii="Times New Roman" w:hAnsi="Times New Roman" w:cs="Times New Roman"/>
          <w:b/>
          <w:spacing w:val="-8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2430"/>
        <w:gridCol w:w="2311"/>
        <w:gridCol w:w="2319"/>
        <w:gridCol w:w="2531"/>
      </w:tblGrid>
      <w:tr w:rsidR="00D436D7" w:rsidRPr="00D436D7" w:rsidTr="00D436D7">
        <w:tc>
          <w:tcPr>
            <w:tcW w:w="2552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10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58" w:type="dxa"/>
          </w:tcPr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  <w:r w:rsidRPr="00D436D7">
              <w:rPr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D436D7" w:rsidRPr="00D436D7" w:rsidTr="00D436D7">
        <w:tc>
          <w:tcPr>
            <w:tcW w:w="2552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 xml:space="preserve"> Осознавать себя гражданином России и частью многоликого изменяющегося мира, в том числе объяснять, что </w:t>
            </w:r>
            <w:r w:rsidRPr="00D436D7">
              <w:rPr>
                <w:sz w:val="24"/>
                <w:szCs w:val="24"/>
              </w:rPr>
              <w:lastRenderedPageBreak/>
              <w:t>связывает тебя с твоими близкими, одноклассниками, друзьями.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Объяснять положительные и отрицательные оценки, в том числе неоднозначных поступков, с позиции общечеловеческих и гражданских ценностей.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Формулировать самому простые правила поведения в природе.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Испытывать чувство гордости за красоту родной природы.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Вырабатывать в  противоречивых жизненных ситуациях  правила поведения.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lastRenderedPageBreak/>
              <w:t xml:space="preserve"> Определять цель учебной деятельности с помощью учителя и самостоятельно, искать средства её осуществления.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lastRenderedPageBreak/>
              <w:t>Составлять план выполнения задач.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Составлять и отбирать информацию, полученную из различных источников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lastRenderedPageBreak/>
              <w:t xml:space="preserve"> Предполагать, какая информация необходима.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 xml:space="preserve">Самостоятельно отбирать для решения   учебных задач, необходимые </w:t>
            </w:r>
            <w:r w:rsidRPr="00D436D7">
              <w:rPr>
                <w:sz w:val="24"/>
                <w:szCs w:val="24"/>
              </w:rPr>
              <w:lastRenderedPageBreak/>
              <w:t>словари, справочники, энциклопедии.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Сопоставлять и отбирать информацию, полученную из различных источников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8" w:type="dxa"/>
          </w:tcPr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lastRenderedPageBreak/>
              <w:t xml:space="preserve"> Оформлять свои мысли в устной и письменной речи с учётом своих учебных и жизненных ситуаций.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 xml:space="preserve">При необходимости </w:t>
            </w:r>
            <w:r w:rsidRPr="00D436D7">
              <w:rPr>
                <w:sz w:val="24"/>
                <w:szCs w:val="24"/>
              </w:rPr>
              <w:lastRenderedPageBreak/>
              <w:t>отстаивать свою точку зрения, аргументируя её.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Учиться подтверждать аргументы фактами.</w:t>
            </w:r>
          </w:p>
          <w:p w:rsidR="00D436D7" w:rsidRPr="00D436D7" w:rsidRDefault="00D436D7" w:rsidP="00D436D7">
            <w:pPr>
              <w:jc w:val="both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Организовывать учебное взаимодействие в группе.</w:t>
            </w:r>
          </w:p>
          <w:p w:rsidR="00D436D7" w:rsidRPr="00D436D7" w:rsidRDefault="00D436D7" w:rsidP="00D436D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D436D7" w:rsidRPr="00D436D7" w:rsidRDefault="00D436D7" w:rsidP="00D436D7">
      <w:pPr>
        <w:pStyle w:val="af"/>
        <w:ind w:left="720"/>
        <w:jc w:val="both"/>
        <w:rPr>
          <w:rFonts w:ascii="Times New Roman" w:hAnsi="Times New Roman"/>
          <w:sz w:val="24"/>
          <w:szCs w:val="24"/>
        </w:rPr>
      </w:pPr>
    </w:p>
    <w:p w:rsidR="00D436D7" w:rsidRPr="00D436D7" w:rsidRDefault="00D436D7" w:rsidP="00D436D7">
      <w:pPr>
        <w:pStyle w:val="10"/>
        <w:spacing w:line="240" w:lineRule="auto"/>
        <w:ind w:left="0"/>
        <w:jc w:val="both"/>
        <w:rPr>
          <w:rFonts w:cs="Times New Roman"/>
          <w:b/>
          <w:color w:val="000000"/>
        </w:rPr>
      </w:pPr>
      <w:r w:rsidRPr="00D436D7">
        <w:rPr>
          <w:rFonts w:cs="Times New Roman"/>
          <w:b/>
          <w:color w:val="000000"/>
          <w:lang w:val="en-US"/>
        </w:rPr>
        <w:t>II</w:t>
      </w:r>
      <w:r w:rsidRPr="00D436D7">
        <w:rPr>
          <w:rFonts w:cs="Times New Roman"/>
          <w:b/>
          <w:color w:val="000000"/>
        </w:rPr>
        <w:t xml:space="preserve">. Описание образовательной деятельности в соответствии с направлением развития личности ребенка. </w:t>
      </w:r>
    </w:p>
    <w:p w:rsidR="00D436D7" w:rsidRPr="00D436D7" w:rsidRDefault="00D436D7" w:rsidP="00D436D7">
      <w:pPr>
        <w:pStyle w:val="a9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D436D7">
        <w:rPr>
          <w:rFonts w:ascii="Times New Roman" w:hAnsi="Times New Roman"/>
          <w:b/>
          <w:bCs/>
          <w:color w:val="000000"/>
          <w:sz w:val="24"/>
          <w:szCs w:val="24"/>
        </w:rPr>
        <w:t>Основные направления коррекционной работы:</w:t>
      </w:r>
    </w:p>
    <w:p w:rsidR="00D436D7" w:rsidRPr="00D436D7" w:rsidRDefault="00D436D7" w:rsidP="00672886">
      <w:pPr>
        <w:pStyle w:val="a9"/>
        <w:numPr>
          <w:ilvl w:val="0"/>
          <w:numId w:val="11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436D7">
        <w:rPr>
          <w:rFonts w:ascii="Times New Roman" w:hAnsi="Times New Roman"/>
          <w:bCs/>
          <w:color w:val="000000"/>
          <w:sz w:val="24"/>
          <w:szCs w:val="24"/>
        </w:rPr>
        <w:t>развитие зрительного восприятия и узнавания;</w:t>
      </w:r>
    </w:p>
    <w:p w:rsidR="00D436D7" w:rsidRPr="00D436D7" w:rsidRDefault="00D436D7" w:rsidP="00672886">
      <w:pPr>
        <w:pStyle w:val="a9"/>
        <w:numPr>
          <w:ilvl w:val="0"/>
          <w:numId w:val="11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436D7">
        <w:rPr>
          <w:rFonts w:ascii="Times New Roman" w:hAnsi="Times New Roman"/>
          <w:bCs/>
          <w:color w:val="000000"/>
          <w:sz w:val="24"/>
          <w:szCs w:val="24"/>
        </w:rPr>
        <w:t>развитие пространственных представлений и ориентации;</w:t>
      </w:r>
    </w:p>
    <w:p w:rsidR="00D436D7" w:rsidRPr="00D436D7" w:rsidRDefault="00D436D7" w:rsidP="00672886">
      <w:pPr>
        <w:pStyle w:val="a9"/>
        <w:numPr>
          <w:ilvl w:val="0"/>
          <w:numId w:val="11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436D7">
        <w:rPr>
          <w:rFonts w:ascii="Times New Roman" w:hAnsi="Times New Roman"/>
          <w:bCs/>
          <w:color w:val="000000"/>
          <w:sz w:val="24"/>
          <w:szCs w:val="24"/>
        </w:rPr>
        <w:t>развитие основных мыслительных операций;</w:t>
      </w:r>
    </w:p>
    <w:p w:rsidR="00D436D7" w:rsidRPr="00D436D7" w:rsidRDefault="00D436D7" w:rsidP="00672886">
      <w:pPr>
        <w:pStyle w:val="a9"/>
        <w:numPr>
          <w:ilvl w:val="0"/>
          <w:numId w:val="11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436D7">
        <w:rPr>
          <w:rFonts w:ascii="Times New Roman" w:hAnsi="Times New Roman"/>
          <w:bCs/>
          <w:color w:val="000000"/>
          <w:sz w:val="24"/>
          <w:szCs w:val="24"/>
        </w:rPr>
        <w:t>развитие наглядно-образного и словесно-логического мышления;</w:t>
      </w:r>
    </w:p>
    <w:p w:rsidR="00D436D7" w:rsidRPr="00D436D7" w:rsidRDefault="00D436D7" w:rsidP="00672886">
      <w:pPr>
        <w:pStyle w:val="a9"/>
        <w:numPr>
          <w:ilvl w:val="0"/>
          <w:numId w:val="11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436D7">
        <w:rPr>
          <w:rFonts w:ascii="Times New Roman" w:hAnsi="Times New Roman"/>
          <w:bCs/>
          <w:color w:val="000000"/>
          <w:sz w:val="24"/>
          <w:szCs w:val="24"/>
        </w:rPr>
        <w:t>коррекция нарушений  эмоционально-личностной сферы;</w:t>
      </w:r>
    </w:p>
    <w:p w:rsidR="00D436D7" w:rsidRPr="00D436D7" w:rsidRDefault="00D436D7" w:rsidP="00672886">
      <w:pPr>
        <w:pStyle w:val="a9"/>
        <w:numPr>
          <w:ilvl w:val="0"/>
          <w:numId w:val="11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436D7">
        <w:rPr>
          <w:rFonts w:ascii="Times New Roman" w:hAnsi="Times New Roman"/>
          <w:bCs/>
          <w:color w:val="000000"/>
          <w:sz w:val="24"/>
          <w:szCs w:val="24"/>
        </w:rPr>
        <w:t>обогащение словаря;</w:t>
      </w:r>
    </w:p>
    <w:p w:rsidR="00D436D7" w:rsidRPr="00D436D7" w:rsidRDefault="00D436D7" w:rsidP="00672886">
      <w:pPr>
        <w:pStyle w:val="a9"/>
        <w:numPr>
          <w:ilvl w:val="0"/>
          <w:numId w:val="11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36D7">
        <w:rPr>
          <w:rFonts w:ascii="Times New Roman" w:hAnsi="Times New Roman"/>
          <w:bCs/>
          <w:color w:val="000000"/>
          <w:sz w:val="24"/>
          <w:szCs w:val="24"/>
        </w:rPr>
        <w:t>коррекция индивидуальных пробелов в знаниях, умениях, навыках.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Технологии обучения:</w:t>
      </w:r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игровые, </w:t>
      </w:r>
      <w:proofErr w:type="spellStart"/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здоровьесберегающие</w:t>
      </w:r>
      <w:proofErr w:type="spellEnd"/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; информационно-коммуникационные; личностно-ориентированные;</w:t>
      </w: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технологии </w:t>
      </w:r>
      <w:proofErr w:type="spellStart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разноуровнего</w:t>
      </w:r>
      <w:proofErr w:type="spellEnd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дифференцированного подхода.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Методы.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а) </w:t>
      </w:r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общепедагогические методы: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Start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словесные</w:t>
      </w:r>
      <w:proofErr w:type="gramEnd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рассказ, объяснение, беседа, работа с учебником;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Start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</w:t>
      </w:r>
      <w:proofErr w:type="gramEnd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наблюдение, демонстрация, просмотр; 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-практические – упражнения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б) </w:t>
      </w:r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специальные методы </w:t>
      </w:r>
      <w:proofErr w:type="spellStart"/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коррекционно</w:t>
      </w:r>
      <w:proofErr w:type="spellEnd"/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– развивающего обучения (По Е.Д.  </w:t>
      </w:r>
      <w:proofErr w:type="spellStart"/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Худенко</w:t>
      </w:r>
      <w:proofErr w:type="spellEnd"/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):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задания по степени нарастающей трудности;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метод самостоятельной обработки информации;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специальные коррекционные упражнения;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задания с опорой на несколько анализаторов;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включение в уроки современных реалий;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развёрнутая словесная оценка;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4070C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призы, поощрения.</w:t>
      </w:r>
    </w:p>
    <w:p w:rsidR="00D436D7" w:rsidRPr="00D436D7" w:rsidRDefault="00D436D7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4070C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4070C"/>
          <w:sz w:val="24"/>
          <w:szCs w:val="24"/>
          <w:lang w:val="ru-RU"/>
        </w:rPr>
        <w:lastRenderedPageBreak/>
        <w:t>Формы работы:</w:t>
      </w:r>
      <w:r w:rsidRPr="00D436D7">
        <w:rPr>
          <w:rFonts w:ascii="Times New Roman" w:hAnsi="Times New Roman" w:cs="Times New Roman"/>
          <w:color w:val="04070C"/>
          <w:sz w:val="24"/>
          <w:szCs w:val="24"/>
          <w:lang w:val="ru-RU"/>
        </w:rPr>
        <w:t xml:space="preserve"> фронтальная работа, индивидуальная работа, работа в парах и группах, коллективная работа. </w:t>
      </w:r>
    </w:p>
    <w:p w:rsidR="00D436D7" w:rsidRPr="00D436D7" w:rsidRDefault="00D436D7" w:rsidP="00D436D7">
      <w:pPr>
        <w:pStyle w:val="a9"/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36D7" w:rsidRPr="00D436D7" w:rsidRDefault="00D436D7" w:rsidP="00D436D7">
      <w:pPr>
        <w:pStyle w:val="af1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 w:rsidRPr="00D436D7">
        <w:rPr>
          <w:rFonts w:ascii="Times New Roman" w:hAnsi="Times New Roman"/>
          <w:b/>
          <w:bCs/>
          <w:sz w:val="24"/>
          <w:szCs w:val="24"/>
        </w:rPr>
        <w:t xml:space="preserve">                      </w:t>
      </w:r>
      <w:r w:rsidRPr="00D436D7">
        <w:rPr>
          <w:rFonts w:ascii="Times New Roman" w:hAnsi="Times New Roman"/>
          <w:b/>
          <w:sz w:val="24"/>
          <w:szCs w:val="24"/>
        </w:rPr>
        <w:t xml:space="preserve">СОДЕРЖАНИЕ  КУРСА "АЗБУКА ЗДОРОВЬЯ"                                   </w:t>
      </w:r>
    </w:p>
    <w:p w:rsidR="00D436D7" w:rsidRPr="00D436D7" w:rsidRDefault="00D436D7" w:rsidP="00D43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1 класс (33 часа)</w:t>
      </w:r>
    </w:p>
    <w:p w:rsidR="00D436D7" w:rsidRPr="00D436D7" w:rsidRDefault="00D436D7" w:rsidP="00D43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Дружи с водой 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Советы доктора Воды. Друзья Вода и Мыло.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Забота об органах чувств (5 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Глаза – главные помощники человека. Чтобы уши слышали. Зачем человеку кожа.  Надёжная защита организма. Если кожа повреждена.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Уход за зубами (3 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Почему болят зубы. Чтобы зубы были здоровыми. Как сохранить улыбку </w:t>
      </w:r>
      <w:proofErr w:type="gramStart"/>
      <w:r w:rsidRPr="00D436D7">
        <w:rPr>
          <w:rFonts w:ascii="Times New Roman" w:hAnsi="Times New Roman" w:cs="Times New Roman"/>
          <w:sz w:val="24"/>
          <w:szCs w:val="24"/>
          <w:lang w:val="ru-RU"/>
        </w:rPr>
        <w:t>красивой</w:t>
      </w:r>
      <w:proofErr w:type="gramEnd"/>
      <w:r w:rsidRPr="00D436D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Уход за руками и ногами (1 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«Рабочие инструменты» человека.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следует питаться (2 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Питание – необходимое условие для жизни человека. Здоровая Пища для всей семьи.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Как сделать сон полезным (1 ч) 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>Сон – лучшее лекарство.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Настроение в школе (2 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Как настроение?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Настроение после школы(1 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Я пришёл из школы.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Поведение в школе (2 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Я – ученик.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Вредные привычки (2 ч)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Мышцы, кости и суставы (2 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Скелет – наша опора. Осанка – стройная спина.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закаляться (2 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Если хочешь быть </w:t>
      </w:r>
      <w:proofErr w:type="gramStart"/>
      <w:r w:rsidRPr="00D436D7">
        <w:rPr>
          <w:rFonts w:ascii="Times New Roman" w:hAnsi="Times New Roman" w:cs="Times New Roman"/>
          <w:sz w:val="24"/>
          <w:szCs w:val="24"/>
          <w:lang w:val="ru-RU"/>
        </w:rPr>
        <w:t>здоров</w:t>
      </w:r>
      <w:proofErr w:type="gramEnd"/>
      <w:r w:rsidRPr="00D436D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правильно вести себя на воде (1 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Правила безопасности на воде.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Народные игры.(2 ч)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Подвижные игры (3ч)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Доктора природы(2 ч)</w:t>
      </w:r>
    </w:p>
    <w:p w:rsidR="00D436D7" w:rsidRPr="00D436D7" w:rsidRDefault="00D436D7" w:rsidP="00D436D7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</w:pPr>
    </w:p>
    <w:p w:rsidR="00D436D7" w:rsidRPr="00D436D7" w:rsidRDefault="00D436D7" w:rsidP="00D436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                                                    </w:t>
      </w: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2 класс – 35 часов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Почему мы болеем(3ч)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Причины болезни.</w:t>
      </w:r>
      <w:r w:rsidRPr="00D436D7">
        <w:rPr>
          <w:rFonts w:ascii="Times New Roman" w:hAnsi="Times New Roman" w:cs="Times New Roman"/>
          <w:sz w:val="24"/>
          <w:szCs w:val="24"/>
        </w:rPr>
        <w:t> 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Признаки болезни.</w:t>
      </w:r>
      <w:r w:rsidRPr="00D436D7">
        <w:rPr>
          <w:rFonts w:ascii="Times New Roman" w:hAnsi="Times New Roman" w:cs="Times New Roman"/>
          <w:sz w:val="24"/>
          <w:szCs w:val="24"/>
        </w:rPr>
        <w:t> 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Как здоровье?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Кто и как предохраняет нас от болезней(2ч)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Как организм помогает себе сам.</w:t>
      </w:r>
      <w:r w:rsidRPr="00D436D7">
        <w:rPr>
          <w:rFonts w:ascii="Times New Roman" w:hAnsi="Times New Roman" w:cs="Times New Roman"/>
          <w:sz w:val="24"/>
          <w:szCs w:val="24"/>
        </w:rPr>
        <w:t>  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Здоровый образ жизни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Кто нас лечит(1ч)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Какие врачи нас лечат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Прививки от болезней(2ч)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Инфекционные болезни. Прививки от болезней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Что нужно знать о лекарствах(2) 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>Какие лекарства мы выбираем. Домашняя аптечка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избежать отравлений(2ч)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Отравление лекарствам Пищевые отравления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Безопасность при любой погоде(2ч)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Если солнечно и жарко</w:t>
      </w:r>
      <w:proofErr w:type="gramStart"/>
      <w:r w:rsidRPr="00D436D7">
        <w:rPr>
          <w:rFonts w:ascii="Times New Roman" w:hAnsi="Times New Roman" w:cs="Times New Roman"/>
          <w:sz w:val="24"/>
          <w:szCs w:val="24"/>
        </w:rPr>
        <w:t> 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Е</w:t>
      </w:r>
      <w:proofErr w:type="gramEnd"/>
      <w:r w:rsidRPr="00D436D7">
        <w:rPr>
          <w:rFonts w:ascii="Times New Roman" w:hAnsi="Times New Roman" w:cs="Times New Roman"/>
          <w:sz w:val="24"/>
          <w:szCs w:val="24"/>
          <w:lang w:val="ru-RU"/>
        </w:rPr>
        <w:t>сли на улице дождь и гроза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Правила безопасного поведения в доме, на улице, в транспорте(2ч)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>Опасность в нашем доме</w:t>
      </w:r>
      <w:proofErr w:type="gramStart"/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proofErr w:type="gramEnd"/>
      <w:r w:rsidRPr="00D436D7">
        <w:rPr>
          <w:rFonts w:ascii="Times New Roman" w:hAnsi="Times New Roman" w:cs="Times New Roman"/>
          <w:sz w:val="24"/>
          <w:szCs w:val="24"/>
          <w:lang w:val="ru-RU"/>
        </w:rPr>
        <w:t>ак вести себя на улице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Правила безопасного поведения на воде(1ч)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Вода – наш друг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Правила общения с огнём(1ч)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Чтобы огонь не причинил вреда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уберечься от поражения электрическим током(1ч)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Чем опасен электрический ток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уберечься от порезов, ушибов, переломов.(2ч)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Травмы. Первая помощь при порезах, ушибах, переломах.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защититься от насекомых(1ч)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Укусы насекомых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Предосторожности при обращении с животными(1ч)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Что мы знаем про кошек и собак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Первая помощь при отравлении жидкостями, пищей, парами, газом(2ч)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Отравление ядовитыми веществами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Отравление угарным газом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Первая помощь при перегревании и тепловом ударе, при ожогах и обморожениях(2ч)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Как помочь себе при тепловом ударе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Как уберечься от мороза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Первая помощь при травмах(3ч)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Растяжение связок и вывих костей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Переломы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Если ты ушибся и порезался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Первая помощь при попадании инородных тел в глаз, ухо, нос(1ч)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Если в глаз, ухо, нос или горло попало постороннее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Первая помощь при укусах насекомых, змей, собак и кошек(1ч)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Укусы змей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Сегодняшние заботы медицины(3ч)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Расти здоровым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Воспитай себя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Я выбираю движение</w:t>
      </w:r>
    </w:p>
    <w:p w:rsidR="00D436D7" w:rsidRPr="00D436D7" w:rsidRDefault="00D436D7" w:rsidP="00D436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  </w:t>
      </w: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 класс – 35 часов                                                           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Чего не надо бояться(1ч)</w:t>
      </w:r>
      <w:r w:rsidRPr="00D436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>Как воспитывать уверенность и бесстрашие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Добрым быть приятнее, чем злым, завистливым и жадным(2ч)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Учимся думать. Спеши делать добро.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Почему мы говорим неправду(2ч)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Поможет ли нам обман. «Неправда – ложь» в пословицах и поговорках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Почему мы не слушаемся родителей(2ч)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 Надо ли прислушиваться к советам родителей. Почему дети и родители не всегда понимают друг друга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Надо ли уметь сдерживать себя(2ч)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 Все ли желания выполнимы. Как воспитать в себе сдержанность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Не грызи ногти, не ковыряй в носу(2ч)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  Как отучить себя от вредных привычек. Как отучить себя от вредных привычек (продолжение)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относиться к подаркам(2ч)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   Я принимаю подарок. Я дарю подарок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следует относиться к наказаниям(1ч)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Наказание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нужно одеваться(1ч)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Одежда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вести себя с незнакомыми людьми(1ч)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Ответственное поведение. 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вести себя, когда что – то болит(1ч)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Боль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вести себя за столом(2ч)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Сервировка стола. Правила поведения за столом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вести себя в гостях(1ч)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Ты идёшь в гости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вести себя в общественных местах(2ч)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Как вести себя в транспорте и на улице. Как вести себя в театре, в кино, школе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«Нехорошие слова». Недобрые шутки(2ч)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Умеем ли мы вежливо общаться. Умеем ли мы разговаривать по телефону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Что делать. Если не хочется в школу(1ч)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Помоги себе сам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Чем заняться после школы(1ч)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Умей организовать свой досуг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выбрать друзей(2ч)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Что такое дружба. Кто может считаться настоящим другом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помочь родителям(1ч)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  Как доставить родителям радость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Как помочь больным и беспомощным(2ч)   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Если кому – </w:t>
      </w:r>
      <w:proofErr w:type="spellStart"/>
      <w:r w:rsidRPr="00D436D7">
        <w:rPr>
          <w:rFonts w:ascii="Times New Roman" w:hAnsi="Times New Roman" w:cs="Times New Roman"/>
          <w:sz w:val="24"/>
          <w:szCs w:val="24"/>
          <w:lang w:val="ru-RU"/>
        </w:rPr>
        <w:t>нибудь</w:t>
      </w:r>
      <w:proofErr w:type="spellEnd"/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нужна твоя помощь. Спешите делать добро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Повторение(4ч)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  Огонёк здоровья. Путешествие в страну здоровья. Культура здорового образа жизни. Техника безопасности на летних каникулах.</w:t>
      </w:r>
    </w:p>
    <w:p w:rsidR="00D436D7" w:rsidRPr="00D436D7" w:rsidRDefault="00D436D7" w:rsidP="00D436D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</w:p>
    <w:p w:rsidR="00D436D7" w:rsidRPr="00D436D7" w:rsidRDefault="00D436D7" w:rsidP="00D436D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4 КЛАСС – 35 часов                                                                                                                      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Наше здоровье(4ч)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Что такое здоровье. Что такое эмоции. Чувства и поступки. Стресс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Как помочь сохранить себе здоровье(3ч)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Учимся думать и действовать. Учимся находить причину и последствия событий. Умей выбирать.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Что зависит от моего решения(2ч)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Принимаю решение. Я отвечаю за своё решение.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Злой волшебник – табак(2ч)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Что мы знаем о курении. Откажись от вредной привычки.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Почему некоторые привычки называются вредными(5ч)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Зависимость. Умей сказать НЕТ. Как сказать НЕТ. Почему вредной привычке ты </w:t>
      </w:r>
      <w:proofErr w:type="gramStart"/>
      <w:r w:rsidRPr="00D436D7">
        <w:rPr>
          <w:rFonts w:ascii="Times New Roman" w:hAnsi="Times New Roman" w:cs="Times New Roman"/>
          <w:sz w:val="24"/>
          <w:szCs w:val="24"/>
          <w:lang w:val="ru-RU"/>
        </w:rPr>
        <w:t>скажешь</w:t>
      </w:r>
      <w:proofErr w:type="gramEnd"/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НЕТ. Я умею выбирать – тренинг безопасного поведения.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Помоги себе сам(1ч)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Волевое поведение.</w:t>
      </w:r>
    </w:p>
    <w:p w:rsidR="00D436D7" w:rsidRPr="00D436D7" w:rsidRDefault="00D436D7" w:rsidP="00D43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Злой волшебник – алкоголь(3ч)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Алкоголь. Алкоголь – ошибка. Алкоголь – сделай выбор                                                                                                                                         </w:t>
      </w: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Злой волшебник – наркотик(2ч)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Наркотик. Наркотик – тренинг безопасного поведения.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Мы – одна семья(2ч)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Мальчишки и девчонки. Моя семья.</w:t>
      </w:r>
    </w:p>
    <w:p w:rsidR="00D436D7" w:rsidRPr="00D436D7" w:rsidRDefault="00D436D7" w:rsidP="00D4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Повторение(11ч)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Дружба. День здоровья. Умеем ли мы правильно питаться. Я выбираю кашу. Чистота и здоровье. Откуда берутся </w:t>
      </w:r>
      <w:proofErr w:type="spellStart"/>
      <w:r w:rsidRPr="00D436D7">
        <w:rPr>
          <w:rFonts w:ascii="Times New Roman" w:hAnsi="Times New Roman" w:cs="Times New Roman"/>
          <w:sz w:val="24"/>
          <w:szCs w:val="24"/>
          <w:lang w:val="ru-RU"/>
        </w:rPr>
        <w:t>грязнули</w:t>
      </w:r>
      <w:proofErr w:type="spellEnd"/>
      <w:r w:rsidRPr="00D436D7">
        <w:rPr>
          <w:rFonts w:ascii="Times New Roman" w:hAnsi="Times New Roman" w:cs="Times New Roman"/>
          <w:sz w:val="24"/>
          <w:szCs w:val="24"/>
          <w:lang w:val="ru-RU"/>
        </w:rPr>
        <w:t>. Чистота и порядок. Будем делать хорошо и не будем плохо. КВН «Наше здоровье». Я здоровье берегу – сам себе я помогу. Будьте здоровы.</w:t>
      </w:r>
    </w:p>
    <w:p w:rsidR="00D436D7" w:rsidRPr="00D436D7" w:rsidRDefault="00D436D7" w:rsidP="00D436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  <w:lang w:val="ru-RU"/>
        </w:rPr>
      </w:pPr>
    </w:p>
    <w:p w:rsidR="00D436D7" w:rsidRPr="00D436D7" w:rsidRDefault="00D436D7" w:rsidP="00D436D7">
      <w:pPr>
        <w:pStyle w:val="a9"/>
        <w:tabs>
          <w:tab w:val="left" w:pos="1080"/>
        </w:tabs>
        <w:spacing w:after="0" w:line="240" w:lineRule="auto"/>
        <w:ind w:left="502"/>
        <w:jc w:val="center"/>
        <w:rPr>
          <w:rFonts w:ascii="Times New Roman" w:hAnsi="Times New Roman"/>
          <w:b/>
          <w:sz w:val="24"/>
          <w:szCs w:val="24"/>
        </w:rPr>
      </w:pPr>
      <w:r w:rsidRPr="00D436D7">
        <w:rPr>
          <w:rFonts w:ascii="Times New Roman" w:hAnsi="Times New Roman"/>
          <w:b/>
          <w:sz w:val="24"/>
          <w:szCs w:val="24"/>
        </w:rPr>
        <w:t>Место курса в учебном плане</w:t>
      </w:r>
    </w:p>
    <w:p w:rsidR="00D436D7" w:rsidRPr="00D436D7" w:rsidRDefault="00D436D7" w:rsidP="00D436D7">
      <w:pPr>
        <w:tabs>
          <w:tab w:val="left" w:pos="1080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рассчитана на 4 года, 138 часов. В 1 классе – 33 часа, 2-4 классы по 35 часов </w:t>
      </w:r>
    </w:p>
    <w:p w:rsidR="00D436D7" w:rsidRPr="00D436D7" w:rsidRDefault="00D436D7" w:rsidP="00D436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</w:t>
      </w:r>
    </w:p>
    <w:p w:rsidR="00D436D7" w:rsidRPr="00D436D7" w:rsidRDefault="00D436D7" w:rsidP="00D436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D436D7">
        <w:rPr>
          <w:rFonts w:ascii="Times New Roman" w:hAnsi="Times New Roman" w:cs="Times New Roman"/>
          <w:b/>
          <w:sz w:val="24"/>
          <w:szCs w:val="24"/>
        </w:rPr>
        <w:t>III</w:t>
      </w:r>
      <w:r w:rsidRPr="00D436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Pr="00D436D7">
        <w:rPr>
          <w:rFonts w:ascii="Times New Roman" w:hAnsi="Times New Roman" w:cs="Times New Roman"/>
          <w:b/>
          <w:bCs/>
          <w:color w:val="333333"/>
          <w:sz w:val="24"/>
          <w:szCs w:val="24"/>
          <w:lang w:val="ru-RU"/>
        </w:rPr>
        <w:t>Описание материально- технического обеспечения образовательной деятельности.</w:t>
      </w:r>
    </w:p>
    <w:p w:rsidR="00D436D7" w:rsidRPr="00D436D7" w:rsidRDefault="00D436D7" w:rsidP="00D436D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436D7" w:rsidRPr="00D436D7" w:rsidRDefault="00D436D7" w:rsidP="00D436D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учебные пособия для учителей:</w:t>
      </w:r>
    </w:p>
    <w:p w:rsidR="00D436D7" w:rsidRPr="00D436D7" w:rsidRDefault="00D436D7" w:rsidP="00D436D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1. Обухова «Новые 135 уроков здоровья, или школа докторов природы»</w:t>
      </w:r>
      <w:proofErr w:type="gramStart"/>
      <w:r w:rsidRPr="00D436D7">
        <w:rPr>
          <w:rFonts w:ascii="Times New Roman" w:hAnsi="Times New Roman" w:cs="Times New Roman"/>
          <w:sz w:val="24"/>
          <w:szCs w:val="24"/>
          <w:lang w:val="ru-RU"/>
        </w:rPr>
        <w:t>.-</w:t>
      </w:r>
      <w:proofErr w:type="gramEnd"/>
      <w:r w:rsidRPr="00D436D7">
        <w:rPr>
          <w:rFonts w:ascii="Times New Roman" w:hAnsi="Times New Roman" w:cs="Times New Roman"/>
          <w:sz w:val="24"/>
          <w:szCs w:val="24"/>
          <w:lang w:val="ru-RU"/>
        </w:rPr>
        <w:t>М., ВАКО 2007г.</w:t>
      </w:r>
    </w:p>
    <w:p w:rsidR="00D436D7" w:rsidRPr="00D436D7" w:rsidRDefault="00D436D7" w:rsidP="00D436D7">
      <w:pPr>
        <w:pStyle w:val="ad"/>
        <w:rPr>
          <w:sz w:val="24"/>
        </w:rPr>
      </w:pPr>
    </w:p>
    <w:p w:rsidR="00D436D7" w:rsidRPr="00D436D7" w:rsidRDefault="00D436D7" w:rsidP="00D436D7">
      <w:pPr>
        <w:pStyle w:val="ad"/>
        <w:rPr>
          <w:bCs w:val="0"/>
          <w:sz w:val="24"/>
        </w:rPr>
      </w:pPr>
      <w:r w:rsidRPr="00D436D7">
        <w:rPr>
          <w:sz w:val="24"/>
        </w:rPr>
        <w:t xml:space="preserve"> </w:t>
      </w:r>
      <w:r w:rsidRPr="00D436D7">
        <w:rPr>
          <w:bCs w:val="0"/>
          <w:sz w:val="24"/>
        </w:rPr>
        <w:t>Материально-техническое обеспечение</w:t>
      </w:r>
    </w:p>
    <w:p w:rsidR="00D436D7" w:rsidRPr="00D436D7" w:rsidRDefault="00D436D7" w:rsidP="00D436D7">
      <w:pPr>
        <w:pStyle w:val="ad"/>
        <w:rPr>
          <w:bCs w:val="0"/>
          <w:sz w:val="24"/>
        </w:rPr>
      </w:pPr>
    </w:p>
    <w:tbl>
      <w:tblPr>
        <w:tblStyle w:val="a5"/>
        <w:tblW w:w="0" w:type="auto"/>
        <w:tblInd w:w="-142" w:type="dxa"/>
        <w:tblLook w:val="04A0"/>
      </w:tblPr>
      <w:tblGrid>
        <w:gridCol w:w="4879"/>
        <w:gridCol w:w="4962"/>
      </w:tblGrid>
      <w:tr w:rsidR="00D436D7" w:rsidRPr="00D436D7" w:rsidTr="00D436D7">
        <w:trPr>
          <w:trHeight w:val="701"/>
        </w:trPr>
        <w:tc>
          <w:tcPr>
            <w:tcW w:w="5070" w:type="dxa"/>
          </w:tcPr>
          <w:p w:rsidR="00D436D7" w:rsidRPr="00D436D7" w:rsidRDefault="00D436D7" w:rsidP="00D436D7">
            <w:pPr>
              <w:pStyle w:val="ad"/>
              <w:ind w:left="0"/>
              <w:rPr>
                <w:b w:val="0"/>
                <w:bCs w:val="0"/>
                <w:i w:val="0"/>
                <w:sz w:val="24"/>
              </w:rPr>
            </w:pPr>
            <w:r w:rsidRPr="00D436D7">
              <w:rPr>
                <w:bCs w:val="0"/>
                <w:sz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5209" w:type="dxa"/>
          </w:tcPr>
          <w:p w:rsidR="00D436D7" w:rsidRPr="00D436D7" w:rsidRDefault="00D436D7" w:rsidP="00D436D7">
            <w:pPr>
              <w:pStyle w:val="ad"/>
              <w:ind w:left="1666" w:hanging="1276"/>
              <w:jc w:val="both"/>
              <w:rPr>
                <w:bCs w:val="0"/>
                <w:sz w:val="24"/>
                <w:lang w:val="en-US"/>
              </w:rPr>
            </w:pPr>
            <w:r w:rsidRPr="00D436D7">
              <w:rPr>
                <w:bCs w:val="0"/>
                <w:sz w:val="24"/>
              </w:rPr>
              <w:t>Информационно-коммуникационные  средства</w:t>
            </w:r>
          </w:p>
          <w:p w:rsidR="00D436D7" w:rsidRPr="00D436D7" w:rsidRDefault="00D436D7" w:rsidP="00D436D7">
            <w:pPr>
              <w:pStyle w:val="ad"/>
              <w:ind w:left="0"/>
              <w:jc w:val="left"/>
              <w:rPr>
                <w:b w:val="0"/>
                <w:bCs w:val="0"/>
                <w:i w:val="0"/>
                <w:sz w:val="24"/>
              </w:rPr>
            </w:pPr>
          </w:p>
        </w:tc>
      </w:tr>
      <w:tr w:rsidR="00D436D7" w:rsidRPr="00D436D7" w:rsidTr="00D436D7">
        <w:tc>
          <w:tcPr>
            <w:tcW w:w="5070" w:type="dxa"/>
          </w:tcPr>
          <w:p w:rsidR="00D436D7" w:rsidRPr="00D436D7" w:rsidRDefault="00D436D7" w:rsidP="0067288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right="1070" w:hanging="720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 xml:space="preserve">Персональный компьютер </w:t>
            </w:r>
          </w:p>
          <w:p w:rsidR="00D436D7" w:rsidRPr="00D436D7" w:rsidRDefault="00D436D7" w:rsidP="0067288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right="1070" w:hanging="720"/>
              <w:rPr>
                <w:sz w:val="24"/>
                <w:szCs w:val="24"/>
              </w:rPr>
            </w:pPr>
            <w:proofErr w:type="spellStart"/>
            <w:r w:rsidRPr="00D436D7">
              <w:rPr>
                <w:sz w:val="24"/>
                <w:szCs w:val="24"/>
              </w:rPr>
              <w:t>Мультимедийный</w:t>
            </w:r>
            <w:proofErr w:type="spellEnd"/>
            <w:r w:rsidRPr="00D436D7">
              <w:rPr>
                <w:sz w:val="24"/>
                <w:szCs w:val="24"/>
              </w:rPr>
              <w:t xml:space="preserve"> проектор</w:t>
            </w:r>
          </w:p>
          <w:p w:rsidR="00D436D7" w:rsidRPr="00D436D7" w:rsidRDefault="00D436D7" w:rsidP="0067288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284" w:right="1070" w:hanging="720"/>
              <w:rPr>
                <w:sz w:val="24"/>
                <w:szCs w:val="24"/>
              </w:rPr>
            </w:pPr>
            <w:r w:rsidRPr="00D436D7">
              <w:rPr>
                <w:sz w:val="24"/>
                <w:szCs w:val="24"/>
              </w:rPr>
              <w:t>Доска магнитно-маркерная антибликовым покрытием</w:t>
            </w:r>
          </w:p>
          <w:p w:rsidR="00D436D7" w:rsidRPr="00D436D7" w:rsidRDefault="00D436D7" w:rsidP="00D436D7">
            <w:pPr>
              <w:pStyle w:val="ad"/>
              <w:ind w:left="0"/>
              <w:jc w:val="left"/>
              <w:rPr>
                <w:b w:val="0"/>
                <w:bCs w:val="0"/>
                <w:i w:val="0"/>
                <w:sz w:val="24"/>
              </w:rPr>
            </w:pPr>
          </w:p>
        </w:tc>
        <w:tc>
          <w:tcPr>
            <w:tcW w:w="5209" w:type="dxa"/>
          </w:tcPr>
          <w:p w:rsidR="00D436D7" w:rsidRPr="00D436D7" w:rsidRDefault="00D436D7" w:rsidP="00D436D7">
            <w:pPr>
              <w:pStyle w:val="ad"/>
              <w:ind w:left="0"/>
              <w:jc w:val="left"/>
              <w:rPr>
                <w:sz w:val="24"/>
              </w:rPr>
            </w:pPr>
          </w:p>
          <w:p w:rsidR="00D436D7" w:rsidRPr="00D436D7" w:rsidRDefault="00D436D7" w:rsidP="00D436D7">
            <w:pPr>
              <w:pStyle w:val="ad"/>
              <w:ind w:left="0"/>
              <w:jc w:val="left"/>
              <w:rPr>
                <w:b w:val="0"/>
                <w:i w:val="0"/>
                <w:sz w:val="24"/>
              </w:rPr>
            </w:pPr>
            <w:r w:rsidRPr="00D436D7">
              <w:rPr>
                <w:b w:val="0"/>
                <w:i w:val="0"/>
                <w:sz w:val="24"/>
              </w:rPr>
              <w:t>Цифровые образовательные ресурсы</w:t>
            </w:r>
          </w:p>
          <w:p w:rsidR="00D436D7" w:rsidRPr="00D436D7" w:rsidRDefault="00D436D7" w:rsidP="00D436D7">
            <w:pPr>
              <w:pStyle w:val="ad"/>
              <w:ind w:left="0"/>
              <w:jc w:val="left"/>
              <w:rPr>
                <w:b w:val="0"/>
                <w:i w:val="0"/>
                <w:sz w:val="24"/>
              </w:rPr>
            </w:pPr>
            <w:r w:rsidRPr="00D436D7">
              <w:rPr>
                <w:b w:val="0"/>
                <w:i w:val="0"/>
                <w:sz w:val="24"/>
              </w:rPr>
              <w:t>http://school-collection.edu.ru/</w:t>
            </w:r>
          </w:p>
          <w:p w:rsidR="00D436D7" w:rsidRPr="00D436D7" w:rsidRDefault="00D436D7" w:rsidP="00D436D7">
            <w:pPr>
              <w:pStyle w:val="ad"/>
              <w:ind w:left="0"/>
              <w:jc w:val="left"/>
              <w:rPr>
                <w:b w:val="0"/>
                <w:bCs w:val="0"/>
                <w:i w:val="0"/>
                <w:sz w:val="24"/>
              </w:rPr>
            </w:pPr>
          </w:p>
        </w:tc>
      </w:tr>
    </w:tbl>
    <w:p w:rsidR="00D436D7" w:rsidRPr="00D436D7" w:rsidRDefault="00D436D7" w:rsidP="00D436D7">
      <w:pPr>
        <w:pStyle w:val="ad"/>
        <w:ind w:left="-142"/>
        <w:jc w:val="left"/>
        <w:rPr>
          <w:b w:val="0"/>
          <w:bCs w:val="0"/>
          <w:i w:val="0"/>
          <w:sz w:val="24"/>
        </w:rPr>
      </w:pPr>
    </w:p>
    <w:p w:rsidR="00D436D7" w:rsidRPr="00D436D7" w:rsidRDefault="00D436D7" w:rsidP="00D436D7">
      <w:pPr>
        <w:pStyle w:val="a9"/>
        <w:tabs>
          <w:tab w:val="left" w:pos="1080"/>
        </w:tabs>
        <w:spacing w:after="0" w:line="240" w:lineRule="auto"/>
        <w:ind w:left="502"/>
        <w:rPr>
          <w:rFonts w:ascii="Times New Roman" w:hAnsi="Times New Roman"/>
          <w:b/>
          <w:sz w:val="24"/>
          <w:szCs w:val="24"/>
        </w:rPr>
      </w:pPr>
      <w:r w:rsidRPr="00D436D7">
        <w:rPr>
          <w:rFonts w:ascii="Times New Roman" w:hAnsi="Times New Roman"/>
          <w:b/>
          <w:sz w:val="24"/>
          <w:szCs w:val="24"/>
        </w:rPr>
        <w:t xml:space="preserve">                                </w:t>
      </w:r>
    </w:p>
    <w:p w:rsidR="00D436D7" w:rsidRDefault="00D436D7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4715" w:rsidRDefault="00CB4715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4715" w:rsidRDefault="00CB4715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4715" w:rsidRDefault="00CB4715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784C" w:rsidRDefault="00CB784C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784C" w:rsidRDefault="00CB784C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784C" w:rsidRDefault="00CB784C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784C" w:rsidRDefault="00CB784C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784C" w:rsidRDefault="00CB784C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784C" w:rsidRDefault="00CB784C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784C" w:rsidRDefault="00CB784C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784C" w:rsidRDefault="00CB784C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784C" w:rsidRDefault="00CB784C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784C" w:rsidRDefault="00CB784C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4715" w:rsidRPr="00CB4715" w:rsidRDefault="00CB4715" w:rsidP="00CB471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B4715">
        <w:rPr>
          <w:rFonts w:ascii="Times New Roman" w:hAnsi="Times New Roman" w:cs="Times New Roman"/>
          <w:sz w:val="28"/>
          <w:szCs w:val="28"/>
          <w:lang w:val="ru-RU"/>
        </w:rPr>
        <w:lastRenderedPageBreak/>
        <w:t>Календарно – тематическое планирование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(АЗБУКА ЗДОРОВЬЯ)</w:t>
      </w:r>
    </w:p>
    <w:tbl>
      <w:tblPr>
        <w:tblStyle w:val="a5"/>
        <w:tblW w:w="9464" w:type="dxa"/>
        <w:tblLook w:val="04A0"/>
      </w:tblPr>
      <w:tblGrid>
        <w:gridCol w:w="817"/>
        <w:gridCol w:w="4961"/>
        <w:gridCol w:w="1276"/>
        <w:gridCol w:w="1276"/>
        <w:gridCol w:w="1134"/>
      </w:tblGrid>
      <w:tr w:rsidR="00CB4715" w:rsidRP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00B0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00B00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00C00B0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 xml:space="preserve">Кол – </w:t>
            </w:r>
            <w:proofErr w:type="gramStart"/>
            <w:r w:rsidRPr="00C00B00">
              <w:rPr>
                <w:sz w:val="24"/>
                <w:szCs w:val="24"/>
              </w:rPr>
              <w:t>во</w:t>
            </w:r>
            <w:proofErr w:type="gramEnd"/>
            <w:r w:rsidRPr="00C00B00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2410" w:type="dxa"/>
            <w:gridSpan w:val="2"/>
          </w:tcPr>
          <w:p w:rsidR="00CB4715" w:rsidRDefault="00CB4715" w:rsidP="00CB4715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Дата</w:t>
            </w:r>
          </w:p>
          <w:p w:rsidR="00CB4715" w:rsidRPr="00C00B00" w:rsidRDefault="00CB4715" w:rsidP="00CB47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план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              </w:t>
            </w:r>
            <w:proofErr w:type="gramStart"/>
            <w:r>
              <w:rPr>
                <w:sz w:val="24"/>
                <w:szCs w:val="24"/>
              </w:rPr>
              <w:t>ф</w:t>
            </w:r>
            <w:proofErr w:type="gramEnd"/>
            <w:r>
              <w:rPr>
                <w:sz w:val="24"/>
                <w:szCs w:val="24"/>
              </w:rPr>
              <w:t xml:space="preserve">акт.              </w:t>
            </w:r>
          </w:p>
        </w:tc>
      </w:tr>
      <w:tr w:rsidR="00CB4715" w:rsidRP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961" w:type="dxa"/>
          </w:tcPr>
          <w:p w:rsidR="00CB4715" w:rsidRPr="007474C7" w:rsidRDefault="00CB4715" w:rsidP="00CC2D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Причины </w:t>
            </w:r>
            <w:r w:rsidRPr="007474C7">
              <w:rPr>
                <w:sz w:val="24"/>
                <w:szCs w:val="24"/>
              </w:rPr>
              <w:t xml:space="preserve">болезни.  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C10023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RP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CB4715" w:rsidRPr="00603D1D" w:rsidRDefault="00CB4715" w:rsidP="00CC2DDA">
            <w:pPr>
              <w:rPr>
                <w:sz w:val="24"/>
                <w:szCs w:val="24"/>
              </w:rPr>
            </w:pPr>
            <w:r w:rsidRPr="007474C7">
              <w:rPr>
                <w:sz w:val="24"/>
                <w:szCs w:val="24"/>
              </w:rPr>
              <w:t xml:space="preserve">Признаки болезни.  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RP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CB4715" w:rsidRDefault="00CB4715" w:rsidP="00CC2DDA">
            <w:pPr>
              <w:rPr>
                <w:b/>
                <w:bCs/>
                <w:sz w:val="24"/>
                <w:szCs w:val="24"/>
              </w:rPr>
            </w:pPr>
            <w:r w:rsidRPr="007474C7">
              <w:rPr>
                <w:sz w:val="24"/>
                <w:szCs w:val="24"/>
              </w:rPr>
              <w:t>Как здоровье?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CB4715" w:rsidRPr="00603D1D" w:rsidRDefault="00CB4715" w:rsidP="00CC2DDA">
            <w:pPr>
              <w:jc w:val="both"/>
              <w:rPr>
                <w:sz w:val="24"/>
                <w:szCs w:val="24"/>
              </w:rPr>
            </w:pPr>
            <w:r w:rsidRPr="007474C7">
              <w:rPr>
                <w:sz w:val="24"/>
                <w:szCs w:val="24"/>
              </w:rPr>
              <w:t xml:space="preserve">Как организм помогает себе сам.   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CB4715" w:rsidRPr="007474C7" w:rsidRDefault="00CB4715" w:rsidP="00CC2DDA">
            <w:pPr>
              <w:jc w:val="both"/>
              <w:rPr>
                <w:sz w:val="24"/>
                <w:szCs w:val="24"/>
              </w:rPr>
            </w:pPr>
            <w:r w:rsidRPr="007474C7">
              <w:rPr>
                <w:sz w:val="24"/>
                <w:szCs w:val="24"/>
              </w:rPr>
              <w:t>Здоровый образ жизни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CB4715" w:rsidRPr="007474C7" w:rsidRDefault="00CB4715" w:rsidP="00CC2DDA">
            <w:pPr>
              <w:jc w:val="both"/>
              <w:rPr>
                <w:sz w:val="24"/>
                <w:szCs w:val="24"/>
              </w:rPr>
            </w:pPr>
            <w:r w:rsidRPr="007474C7">
              <w:rPr>
                <w:sz w:val="24"/>
                <w:szCs w:val="24"/>
              </w:rPr>
              <w:t>Какие врачи нас лечат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CB4715" w:rsidRPr="007474C7" w:rsidRDefault="00CB4715" w:rsidP="00CC2DDA">
            <w:pPr>
              <w:jc w:val="both"/>
              <w:rPr>
                <w:sz w:val="24"/>
                <w:szCs w:val="24"/>
              </w:rPr>
            </w:pPr>
            <w:r w:rsidRPr="007474C7">
              <w:rPr>
                <w:sz w:val="24"/>
                <w:szCs w:val="24"/>
              </w:rPr>
              <w:t>Инфекционные болезни.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CB4715" w:rsidRPr="007474C7" w:rsidRDefault="00CB4715" w:rsidP="00CC2DDA">
            <w:pPr>
              <w:jc w:val="both"/>
              <w:rPr>
                <w:sz w:val="24"/>
                <w:szCs w:val="24"/>
              </w:rPr>
            </w:pPr>
            <w:r w:rsidRPr="007474C7">
              <w:rPr>
                <w:sz w:val="24"/>
                <w:szCs w:val="24"/>
              </w:rPr>
              <w:t>Прививки от болезней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 xml:space="preserve">9 </w:t>
            </w:r>
          </w:p>
        </w:tc>
        <w:tc>
          <w:tcPr>
            <w:tcW w:w="4961" w:type="dxa"/>
          </w:tcPr>
          <w:p w:rsidR="00CB4715" w:rsidRPr="00603D1D" w:rsidRDefault="00CB4715" w:rsidP="00CC2DDA">
            <w:pPr>
              <w:jc w:val="both"/>
              <w:rPr>
                <w:sz w:val="24"/>
                <w:szCs w:val="24"/>
              </w:rPr>
            </w:pPr>
            <w:r w:rsidRPr="007474C7">
              <w:rPr>
                <w:sz w:val="24"/>
                <w:szCs w:val="24"/>
              </w:rPr>
              <w:t xml:space="preserve">Какие лекарства мы выбираем. 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CB4715" w:rsidRPr="007474C7" w:rsidRDefault="00CB4715" w:rsidP="00CC2DDA">
            <w:pPr>
              <w:jc w:val="both"/>
              <w:rPr>
                <w:b/>
                <w:bCs/>
                <w:sz w:val="24"/>
                <w:szCs w:val="24"/>
              </w:rPr>
            </w:pPr>
            <w:r w:rsidRPr="007474C7">
              <w:rPr>
                <w:sz w:val="24"/>
                <w:szCs w:val="24"/>
              </w:rPr>
              <w:t>Домашняя аптечка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CB4715" w:rsidRPr="007674E8" w:rsidRDefault="00CB4715" w:rsidP="00CC2DDA">
            <w:pPr>
              <w:jc w:val="both"/>
              <w:rPr>
                <w:sz w:val="24"/>
                <w:szCs w:val="24"/>
              </w:rPr>
            </w:pPr>
            <w:r w:rsidRPr="007674E8">
              <w:rPr>
                <w:sz w:val="24"/>
                <w:szCs w:val="24"/>
              </w:rPr>
              <w:t>Отравление лекарствам</w:t>
            </w:r>
            <w:r>
              <w:rPr>
                <w:sz w:val="24"/>
                <w:szCs w:val="24"/>
              </w:rPr>
              <w:t>и.</w:t>
            </w:r>
            <w:r w:rsidRPr="007674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CB4715" w:rsidRPr="007674E8" w:rsidRDefault="00CB4715" w:rsidP="00CC2DDA">
            <w:pPr>
              <w:jc w:val="both"/>
              <w:rPr>
                <w:sz w:val="24"/>
                <w:szCs w:val="24"/>
              </w:rPr>
            </w:pPr>
            <w:r w:rsidRPr="007674E8">
              <w:rPr>
                <w:sz w:val="24"/>
                <w:szCs w:val="24"/>
              </w:rPr>
              <w:t>Пищевые отравления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CB4715" w:rsidRPr="007674E8" w:rsidRDefault="00CB4715" w:rsidP="00CC2DDA">
            <w:pPr>
              <w:jc w:val="both"/>
              <w:rPr>
                <w:sz w:val="24"/>
                <w:szCs w:val="24"/>
              </w:rPr>
            </w:pPr>
            <w:r w:rsidRPr="007674E8">
              <w:rPr>
                <w:sz w:val="24"/>
                <w:szCs w:val="24"/>
              </w:rPr>
              <w:t>Если солнечно и жарко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CB4715" w:rsidRPr="007674E8" w:rsidRDefault="00CB4715" w:rsidP="00CC2DDA">
            <w:pPr>
              <w:jc w:val="both"/>
              <w:rPr>
                <w:b/>
                <w:bCs/>
                <w:sz w:val="24"/>
                <w:szCs w:val="24"/>
              </w:rPr>
            </w:pPr>
            <w:r w:rsidRPr="007674E8">
              <w:rPr>
                <w:sz w:val="24"/>
                <w:szCs w:val="24"/>
              </w:rPr>
              <w:t>Если на улице дождь и гроза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4961" w:type="dxa"/>
          </w:tcPr>
          <w:p w:rsidR="00CB4715" w:rsidRPr="00603D1D" w:rsidRDefault="00CB4715" w:rsidP="00CC2DDA">
            <w:pPr>
              <w:rPr>
                <w:sz w:val="24"/>
                <w:szCs w:val="24"/>
              </w:rPr>
            </w:pPr>
            <w:r w:rsidRPr="007674E8">
              <w:rPr>
                <w:sz w:val="24"/>
                <w:szCs w:val="24"/>
              </w:rPr>
              <w:t>Опасность в нашем доме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CB4715" w:rsidRPr="007674E8" w:rsidRDefault="00CB4715" w:rsidP="00CC2DDA">
            <w:pPr>
              <w:rPr>
                <w:b/>
                <w:bCs/>
                <w:sz w:val="24"/>
                <w:szCs w:val="24"/>
              </w:rPr>
            </w:pPr>
            <w:r w:rsidRPr="007674E8">
              <w:rPr>
                <w:sz w:val="24"/>
                <w:szCs w:val="24"/>
              </w:rPr>
              <w:t>Как вести себя на улице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CB4715" w:rsidRPr="007674E8" w:rsidRDefault="00CB4715" w:rsidP="00CC2DDA">
            <w:pPr>
              <w:jc w:val="both"/>
              <w:rPr>
                <w:sz w:val="24"/>
                <w:szCs w:val="24"/>
              </w:rPr>
            </w:pPr>
            <w:r w:rsidRPr="007674E8">
              <w:rPr>
                <w:sz w:val="24"/>
                <w:szCs w:val="24"/>
              </w:rPr>
              <w:t>Вода – наш друг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CB4715" w:rsidRPr="007674E8" w:rsidRDefault="00CB4715" w:rsidP="00CC2DDA">
            <w:pPr>
              <w:jc w:val="both"/>
              <w:rPr>
                <w:sz w:val="24"/>
                <w:szCs w:val="24"/>
              </w:rPr>
            </w:pPr>
            <w:r w:rsidRPr="007674E8">
              <w:rPr>
                <w:sz w:val="24"/>
                <w:szCs w:val="24"/>
              </w:rPr>
              <w:t>Чтобы огонь не причинил вреда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CB4715" w:rsidRPr="007674E8" w:rsidRDefault="00CB4715" w:rsidP="00CC2DDA">
            <w:pPr>
              <w:jc w:val="both"/>
              <w:rPr>
                <w:sz w:val="24"/>
                <w:szCs w:val="24"/>
              </w:rPr>
            </w:pPr>
            <w:r w:rsidRPr="007674E8">
              <w:rPr>
                <w:sz w:val="24"/>
                <w:szCs w:val="24"/>
              </w:rPr>
              <w:t>Чем опасен электрический ток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CB4715" w:rsidRPr="00D42895" w:rsidRDefault="00CB4715" w:rsidP="00CC2DDA">
            <w:pPr>
              <w:jc w:val="both"/>
              <w:rPr>
                <w:sz w:val="24"/>
                <w:szCs w:val="24"/>
              </w:rPr>
            </w:pPr>
            <w:r w:rsidRPr="00D42895">
              <w:rPr>
                <w:sz w:val="24"/>
                <w:szCs w:val="24"/>
              </w:rPr>
              <w:t>Травмы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CB4715" w:rsidRPr="00603D1D" w:rsidRDefault="00CB4715" w:rsidP="00CC2DDA">
            <w:pPr>
              <w:jc w:val="both"/>
              <w:rPr>
                <w:sz w:val="24"/>
                <w:szCs w:val="24"/>
              </w:rPr>
            </w:pPr>
            <w:r w:rsidRPr="00603D1D">
              <w:rPr>
                <w:sz w:val="24"/>
                <w:szCs w:val="24"/>
              </w:rPr>
              <w:t>Первая помощь при порезах, ушибах, переломах.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 w:rsidRPr="00C00B0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CB4715" w:rsidRPr="00D42895" w:rsidRDefault="00CB4715" w:rsidP="00CC2DDA">
            <w:pPr>
              <w:jc w:val="both"/>
              <w:rPr>
                <w:sz w:val="24"/>
                <w:szCs w:val="24"/>
              </w:rPr>
            </w:pPr>
            <w:r w:rsidRPr="00D42895">
              <w:rPr>
                <w:sz w:val="24"/>
                <w:szCs w:val="24"/>
              </w:rPr>
              <w:t>Укусы насекомых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:rsidR="00CB4715" w:rsidRPr="00D42895" w:rsidRDefault="00CB4715" w:rsidP="00CC2DDA">
            <w:pPr>
              <w:jc w:val="both"/>
              <w:rPr>
                <w:sz w:val="24"/>
                <w:szCs w:val="24"/>
              </w:rPr>
            </w:pPr>
            <w:r w:rsidRPr="00D42895">
              <w:rPr>
                <w:sz w:val="24"/>
                <w:szCs w:val="24"/>
              </w:rPr>
              <w:t>Что мы знаем про кошек и собак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961" w:type="dxa"/>
          </w:tcPr>
          <w:p w:rsidR="00CB4715" w:rsidRPr="00D42895" w:rsidRDefault="00CB4715" w:rsidP="00CC2DDA">
            <w:pPr>
              <w:jc w:val="both"/>
              <w:rPr>
                <w:sz w:val="24"/>
                <w:szCs w:val="24"/>
              </w:rPr>
            </w:pPr>
            <w:r w:rsidRPr="00D42895">
              <w:rPr>
                <w:sz w:val="24"/>
                <w:szCs w:val="24"/>
              </w:rPr>
              <w:t>Отравление ядовитыми веществами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3.03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961" w:type="dxa"/>
          </w:tcPr>
          <w:p w:rsidR="00CB4715" w:rsidRPr="00D42895" w:rsidRDefault="00CB4715" w:rsidP="00CC2DDA">
            <w:pPr>
              <w:jc w:val="both"/>
              <w:rPr>
                <w:sz w:val="24"/>
                <w:szCs w:val="24"/>
              </w:rPr>
            </w:pPr>
            <w:r w:rsidRPr="00D42895">
              <w:rPr>
                <w:sz w:val="24"/>
                <w:szCs w:val="24"/>
              </w:rPr>
              <w:t>Отравление угарным газом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961" w:type="dxa"/>
          </w:tcPr>
          <w:p w:rsidR="00CB4715" w:rsidRPr="00D42895" w:rsidRDefault="00CB4715" w:rsidP="00CC2DDA">
            <w:pPr>
              <w:jc w:val="both"/>
              <w:rPr>
                <w:sz w:val="24"/>
                <w:szCs w:val="24"/>
              </w:rPr>
            </w:pPr>
            <w:r w:rsidRPr="00D42895">
              <w:rPr>
                <w:sz w:val="24"/>
                <w:szCs w:val="24"/>
              </w:rPr>
              <w:t>Как помочь себе при тепловом ударе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CB4715" w:rsidRPr="00D42895" w:rsidRDefault="00CB4715" w:rsidP="00CC2DDA">
            <w:pPr>
              <w:jc w:val="both"/>
              <w:rPr>
                <w:sz w:val="24"/>
                <w:szCs w:val="24"/>
              </w:rPr>
            </w:pPr>
            <w:r w:rsidRPr="00D42895">
              <w:rPr>
                <w:sz w:val="24"/>
                <w:szCs w:val="24"/>
              </w:rPr>
              <w:t>Как уберечься от мороза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961" w:type="dxa"/>
          </w:tcPr>
          <w:p w:rsidR="00CB4715" w:rsidRPr="00D42895" w:rsidRDefault="00CB4715" w:rsidP="00CC2DDA">
            <w:pPr>
              <w:jc w:val="both"/>
              <w:rPr>
                <w:sz w:val="24"/>
                <w:szCs w:val="24"/>
              </w:rPr>
            </w:pPr>
            <w:r w:rsidRPr="00FD0074">
              <w:rPr>
                <w:sz w:val="24"/>
                <w:szCs w:val="24"/>
              </w:rPr>
              <w:t>Растяжение связок и вывих костей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7.04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961" w:type="dxa"/>
          </w:tcPr>
          <w:p w:rsidR="00CB4715" w:rsidRPr="00D42895" w:rsidRDefault="00CB4715" w:rsidP="00CC2DDA">
            <w:pPr>
              <w:jc w:val="both"/>
              <w:rPr>
                <w:sz w:val="24"/>
                <w:szCs w:val="24"/>
              </w:rPr>
            </w:pPr>
            <w:r w:rsidRPr="00FD0074">
              <w:rPr>
                <w:sz w:val="24"/>
                <w:szCs w:val="24"/>
              </w:rPr>
              <w:t>Переломы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961" w:type="dxa"/>
          </w:tcPr>
          <w:p w:rsidR="00CB4715" w:rsidRPr="00FD0074" w:rsidRDefault="00CB4715" w:rsidP="00CC2DDA">
            <w:pPr>
              <w:jc w:val="both"/>
              <w:rPr>
                <w:sz w:val="24"/>
                <w:szCs w:val="24"/>
              </w:rPr>
            </w:pPr>
            <w:r w:rsidRPr="00FD0074">
              <w:rPr>
                <w:sz w:val="24"/>
                <w:szCs w:val="24"/>
              </w:rPr>
              <w:t>Если ты ушибся и порезался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961" w:type="dxa"/>
          </w:tcPr>
          <w:p w:rsidR="00CB4715" w:rsidRPr="00FD0074" w:rsidRDefault="00CB4715" w:rsidP="00CC2DDA">
            <w:pPr>
              <w:jc w:val="both"/>
              <w:rPr>
                <w:sz w:val="24"/>
                <w:szCs w:val="24"/>
              </w:rPr>
            </w:pPr>
            <w:r w:rsidRPr="00FD0074">
              <w:rPr>
                <w:sz w:val="24"/>
                <w:szCs w:val="24"/>
              </w:rPr>
              <w:t>Если в глаз, ухо, нос или горло попало постороннее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CB4715" w:rsidRPr="00FD0074" w:rsidRDefault="00CB4715" w:rsidP="00CC2DDA">
            <w:pPr>
              <w:jc w:val="both"/>
              <w:rPr>
                <w:sz w:val="24"/>
                <w:szCs w:val="24"/>
              </w:rPr>
            </w:pPr>
            <w:r w:rsidRPr="00FD0074">
              <w:rPr>
                <w:sz w:val="24"/>
                <w:szCs w:val="24"/>
              </w:rPr>
              <w:t>Укусы змей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961" w:type="dxa"/>
          </w:tcPr>
          <w:p w:rsidR="00CB4715" w:rsidRPr="00FD0074" w:rsidRDefault="00CB4715" w:rsidP="00CC2DDA">
            <w:pPr>
              <w:jc w:val="both"/>
              <w:rPr>
                <w:sz w:val="24"/>
                <w:szCs w:val="24"/>
              </w:rPr>
            </w:pPr>
            <w:r w:rsidRPr="00FD0074">
              <w:rPr>
                <w:sz w:val="24"/>
                <w:szCs w:val="24"/>
              </w:rPr>
              <w:t>Расти здоровым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961" w:type="dxa"/>
          </w:tcPr>
          <w:p w:rsidR="00CB4715" w:rsidRPr="00FD0074" w:rsidRDefault="00CB4715" w:rsidP="00CC2DDA">
            <w:pPr>
              <w:jc w:val="both"/>
              <w:rPr>
                <w:sz w:val="24"/>
                <w:szCs w:val="24"/>
              </w:rPr>
            </w:pPr>
            <w:r w:rsidRPr="00FD0074">
              <w:rPr>
                <w:sz w:val="24"/>
                <w:szCs w:val="24"/>
              </w:rPr>
              <w:t>Воспитай себя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4C49FB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  <w:tr w:rsidR="00CB4715" w:rsidTr="00CB4715">
        <w:tc>
          <w:tcPr>
            <w:tcW w:w="817" w:type="dxa"/>
          </w:tcPr>
          <w:p w:rsidR="00CB4715" w:rsidRPr="00C00B00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961" w:type="dxa"/>
          </w:tcPr>
          <w:p w:rsidR="00CB4715" w:rsidRPr="00FD0074" w:rsidRDefault="00CB4715" w:rsidP="00CC2DDA">
            <w:pPr>
              <w:jc w:val="both"/>
              <w:rPr>
                <w:sz w:val="24"/>
                <w:szCs w:val="24"/>
              </w:rPr>
            </w:pPr>
            <w:r w:rsidRPr="00FD0074">
              <w:rPr>
                <w:sz w:val="24"/>
                <w:szCs w:val="24"/>
              </w:rPr>
              <w:t>Я выбираю движение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4715" w:rsidRPr="00E53C4F" w:rsidRDefault="00CB4715" w:rsidP="00CC2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CB4715" w:rsidRDefault="00CB4715" w:rsidP="00CC2DDA">
            <w:pPr>
              <w:jc w:val="center"/>
              <w:rPr>
                <w:sz w:val="28"/>
                <w:szCs w:val="28"/>
              </w:rPr>
            </w:pPr>
          </w:p>
        </w:tc>
      </w:tr>
    </w:tbl>
    <w:p w:rsidR="00CB4715" w:rsidRDefault="00CB4715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4715" w:rsidRDefault="00CB4715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CB4715" w:rsidRDefault="00CB4715" w:rsidP="00D436D7">
      <w:pPr>
        <w:pStyle w:val="a9"/>
        <w:tabs>
          <w:tab w:val="left" w:pos="1080"/>
        </w:tabs>
        <w:spacing w:line="360" w:lineRule="auto"/>
        <w:ind w:left="502"/>
        <w:rPr>
          <w:b/>
        </w:rPr>
      </w:pPr>
    </w:p>
    <w:p w:rsidR="00D436D7" w:rsidRDefault="00D436D7" w:rsidP="00D436D7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АЗБУКА БЕЗОПАСНОСТИ</w:t>
      </w:r>
    </w:p>
    <w:p w:rsidR="005429C4" w:rsidRPr="00D436D7" w:rsidRDefault="005429C4" w:rsidP="00D436D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Цель программы: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429C4" w:rsidRPr="00D436D7" w:rsidRDefault="005429C4" w:rsidP="00D436D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 w:eastAsia="ru-RU"/>
        </w:rPr>
        <w:t>-формирование социального опыта школьника, осознание им необходимости уметь применять полученные знания в нестандартной ситуации;</w:t>
      </w:r>
    </w:p>
    <w:p w:rsidR="005429C4" w:rsidRPr="00D436D7" w:rsidRDefault="005429C4" w:rsidP="00D436D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-повышение уровня защищенности жизненно важных интересов личности  от внешних и внутренних угроз (жизненно важные интересы  </w:t>
      </w:r>
      <w:proofErr w:type="gramStart"/>
      <w:r w:rsidRPr="00D436D7">
        <w:rPr>
          <w:rFonts w:ascii="Times New Roman" w:hAnsi="Times New Roman" w:cs="Times New Roman"/>
          <w:sz w:val="24"/>
          <w:szCs w:val="24"/>
          <w:lang w:val="ru-RU"/>
        </w:rPr>
        <w:t>-с</w:t>
      </w:r>
      <w:proofErr w:type="gramEnd"/>
      <w:r w:rsidRPr="00D436D7">
        <w:rPr>
          <w:rFonts w:ascii="Times New Roman" w:hAnsi="Times New Roman" w:cs="Times New Roman"/>
          <w:sz w:val="24"/>
          <w:szCs w:val="24"/>
          <w:lang w:val="ru-RU"/>
        </w:rPr>
        <w:t>овокупность потребностей, удовлетворение которых надежно обеспечивает существование и возможности прогрессивного развития личности);</w:t>
      </w:r>
    </w:p>
    <w:p w:rsidR="005429C4" w:rsidRPr="00D436D7" w:rsidRDefault="005429C4" w:rsidP="00D436D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-формированию антитеррористического поведения, отрицательного отношения к приему </w:t>
      </w:r>
      <w:proofErr w:type="spellStart"/>
      <w:r w:rsidRPr="00D436D7">
        <w:rPr>
          <w:rFonts w:ascii="Times New Roman" w:hAnsi="Times New Roman" w:cs="Times New Roman"/>
          <w:sz w:val="24"/>
          <w:szCs w:val="24"/>
          <w:lang w:val="ru-RU"/>
        </w:rPr>
        <w:t>психоактивных</w:t>
      </w:r>
      <w:proofErr w:type="spellEnd"/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веществ;</w:t>
      </w:r>
    </w:p>
    <w:p w:rsidR="005429C4" w:rsidRPr="00D436D7" w:rsidRDefault="005429C4" w:rsidP="00D436D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436D7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  <w:lang w:val="ru-RU"/>
        </w:rPr>
        <w:t xml:space="preserve"> формирование у учащихся  навыков безопасного поведения в </w:t>
      </w:r>
      <w:proofErr w:type="spellStart"/>
      <w:r w:rsidRPr="00D436D7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  <w:lang w:val="ru-RU"/>
        </w:rPr>
        <w:t>интернет-пространстве</w:t>
      </w:r>
      <w:proofErr w:type="spellEnd"/>
      <w:r w:rsidRPr="00D436D7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  <w:lang w:val="ru-RU"/>
        </w:rPr>
        <w:t>;</w:t>
      </w:r>
      <w:proofErr w:type="gramStart"/>
      <w:r w:rsidRPr="00D436D7">
        <w:rPr>
          <w:rFonts w:ascii="Times New Roman" w:hAnsi="Times New Roman" w:cs="Times New Roman"/>
          <w:sz w:val="24"/>
          <w:szCs w:val="24"/>
          <w:lang w:val="ru-RU"/>
        </w:rPr>
        <w:br/>
        <w:t>-</w:t>
      </w:r>
      <w:proofErr w:type="gramEnd"/>
      <w:r w:rsidRPr="00D436D7">
        <w:rPr>
          <w:rFonts w:ascii="Times New Roman" w:hAnsi="Times New Roman" w:cs="Times New Roman"/>
          <w:sz w:val="24"/>
          <w:szCs w:val="24"/>
          <w:lang w:val="ru-RU"/>
        </w:rPr>
        <w:t>обеспечение профилактики асоциального поведения учащихся.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436D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Задачи:</w:t>
      </w:r>
    </w:p>
    <w:p w:rsidR="005429C4" w:rsidRPr="00D436D7" w:rsidRDefault="005429C4" w:rsidP="00D436D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-развитие у детей чувства ответственности за свое поведение, бережного </w:t>
      </w:r>
    </w:p>
    <w:p w:rsidR="005429C4" w:rsidRPr="00D436D7" w:rsidRDefault="005429C4" w:rsidP="00D436D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отношения к своему здоровью и здоровью окружающих;</w:t>
      </w:r>
    </w:p>
    <w:p w:rsidR="005429C4" w:rsidRPr="00D436D7" w:rsidRDefault="005429C4" w:rsidP="00D436D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>-стимулирование у ребенка самостоятельности в принятии решений;</w:t>
      </w:r>
    </w:p>
    <w:p w:rsidR="005429C4" w:rsidRPr="00D436D7" w:rsidRDefault="005429C4" w:rsidP="00D436D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-выработка умений и навыков безопасного поведения в реальной жизни.  </w:t>
      </w: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Актуальность </w:t>
      </w:r>
    </w:p>
    <w:p w:rsidR="005429C4" w:rsidRPr="00D436D7" w:rsidRDefault="005429C4" w:rsidP="00D436D7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настоящее время возрастает роль и ответственность   учреждений образования в   подготовке учащихся в области безопасности жизнедеятельности.   </w:t>
      </w:r>
    </w:p>
    <w:p w:rsidR="005429C4" w:rsidRPr="00D436D7" w:rsidRDefault="005429C4" w:rsidP="00D436D7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D436D7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Техногенная деятельность современного общества, обострение социальных противоречий, проявление разрушительных сил природы, 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развитие беспроводных коммуникаций, </w:t>
      </w:r>
      <w:r w:rsidRPr="00D436D7">
        <w:rPr>
          <w:rFonts w:ascii="Times New Roman" w:hAnsi="Times New Roman" w:cs="Times New Roman"/>
          <w:sz w:val="24"/>
          <w:szCs w:val="24"/>
          <w:shd w:val="clear" w:color="auto" w:fill="F7F7F6"/>
          <w:lang w:val="ru-RU"/>
        </w:rPr>
        <w:t xml:space="preserve">употребление несовершеннолетними </w:t>
      </w:r>
      <w:proofErr w:type="spellStart"/>
      <w:r w:rsidRPr="00D436D7">
        <w:rPr>
          <w:rFonts w:ascii="Times New Roman" w:hAnsi="Times New Roman" w:cs="Times New Roman"/>
          <w:sz w:val="24"/>
          <w:szCs w:val="24"/>
          <w:shd w:val="clear" w:color="auto" w:fill="F7F7F6"/>
          <w:lang w:val="ru-RU"/>
        </w:rPr>
        <w:t>психоактивных</w:t>
      </w:r>
      <w:proofErr w:type="spellEnd"/>
      <w:r w:rsidRPr="00D436D7">
        <w:rPr>
          <w:rFonts w:ascii="Times New Roman" w:hAnsi="Times New Roman" w:cs="Times New Roman"/>
          <w:sz w:val="24"/>
          <w:szCs w:val="24"/>
          <w:shd w:val="clear" w:color="auto" w:fill="F7F7F6"/>
          <w:lang w:val="ru-RU"/>
        </w:rPr>
        <w:t xml:space="preserve"> веществ  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– все это </w:t>
      </w:r>
      <w:r w:rsidRPr="00D436D7">
        <w:rPr>
          <w:rFonts w:ascii="Times New Roman" w:hAnsi="Times New Roman" w:cs="Times New Roman"/>
          <w:bCs/>
          <w:sz w:val="24"/>
          <w:szCs w:val="24"/>
          <w:lang w:val="ru-RU" w:eastAsia="ru-RU"/>
        </w:rPr>
        <w:t>создает предпосылки для возникновения множества опасностей, угрожающих жизни и здоровью человека. Преодолеть эти опасности или, в крайнем случае, уменьшить, смягчить их воздействие возможно при условии систематического обучения каждого ученика стратегии поведения в различных ситуациях, создающих угрозу для его нормальной жизни.</w:t>
      </w:r>
    </w:p>
    <w:p w:rsidR="005429C4" w:rsidRPr="00D436D7" w:rsidRDefault="005429C4" w:rsidP="00D436D7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D436D7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В связи с этим особую роль приобретает начальное звено школьного обучения, где закладывается фундамент отношений человека с окружающим миром и где, в силу возрастных психофизиологических особенностей – чрезвычайная любознательность и эмоциональность, подвижность и физическая слабость по сравнению </w:t>
      </w:r>
      <w:proofErr w:type="gramStart"/>
      <w:r w:rsidRPr="00D436D7">
        <w:rPr>
          <w:rFonts w:ascii="Times New Roman" w:hAnsi="Times New Roman" w:cs="Times New Roman"/>
          <w:bCs/>
          <w:sz w:val="24"/>
          <w:szCs w:val="24"/>
          <w:lang w:val="ru-RU" w:eastAsia="ru-RU"/>
        </w:rPr>
        <w:t>со</w:t>
      </w:r>
      <w:proofErr w:type="gramEnd"/>
      <w:r w:rsidRPr="00D436D7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взрослыми людьми, незнание и непонимание подстерегающих человека опасностей и неумение прогнозировать последствия своего поведения при встрече с ними, а также отсутствие самостоятельного опыта взаимоотношений с людьми, природными обитателями и явлениями, техникой. Подтверждением этому служат печальные факты гибели и получения травм детей в быту, в природном окружении, на транспортных магистралях, при общении с социально-опасными личностями. Эти обстоятельства говорят о необходимости усиления систематического и планомерного, а не эпизодически, от случая к случаю, обучения ребёнка умению безопасно жить, учиться, отдыхать. Важную роль в этом процессе может сыграть предлагаемая для внеурочной деятельности в начальной школе программа «Азбука безопасности». </w:t>
      </w:r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5429C4" w:rsidRPr="00D436D7" w:rsidRDefault="005429C4" w:rsidP="00D436D7">
      <w:pPr>
        <w:pStyle w:val="Default"/>
        <w:jc w:val="center"/>
        <w:rPr>
          <w:lang w:val="ru-RU"/>
        </w:rPr>
      </w:pPr>
      <w:r w:rsidRPr="00D436D7">
        <w:rPr>
          <w:b/>
          <w:bCs/>
          <w:lang w:val="ru-RU"/>
        </w:rPr>
        <w:t>Принципы и подходы к формированию адаптированной основной общеобразовательной программы</w:t>
      </w:r>
    </w:p>
    <w:p w:rsidR="005429C4" w:rsidRPr="00D436D7" w:rsidRDefault="005429C4" w:rsidP="00D43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 w:eastAsia="ru-RU"/>
        </w:rPr>
        <w:t>-принцип единства сознания и деятельности нацеливает на формирование у школьников глубокого понимания, устойчивого интереса, осмысленного отношения к безопасности;</w:t>
      </w:r>
    </w:p>
    <w:p w:rsidR="005429C4" w:rsidRPr="00D436D7" w:rsidRDefault="005429C4" w:rsidP="00D43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 w:eastAsia="ru-RU"/>
        </w:rPr>
        <w:t>-принцип наглядности предполагает максимальное использование мультимедиа продуктов при проведении занятий;</w:t>
      </w:r>
    </w:p>
    <w:p w:rsidR="005429C4" w:rsidRPr="00D436D7" w:rsidRDefault="005429C4" w:rsidP="00D43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 w:eastAsia="ru-RU"/>
        </w:rPr>
        <w:t>-принцип личностной ориентации. Опираясь на индивидуальные особенности учащихся, педагог планирует и прогнозирует развитие каждого ребёнка;</w:t>
      </w:r>
    </w:p>
    <w:p w:rsidR="005429C4" w:rsidRPr="00D436D7" w:rsidRDefault="005429C4" w:rsidP="00D43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-принцип системности заключается в концентрической последовательности занятий по классам от </w:t>
      </w:r>
      <w:proofErr w:type="gramStart"/>
      <w:r w:rsidRPr="00D436D7">
        <w:rPr>
          <w:rFonts w:ascii="Times New Roman" w:hAnsi="Times New Roman" w:cs="Times New Roman"/>
          <w:sz w:val="24"/>
          <w:szCs w:val="24"/>
          <w:lang w:val="ru-RU" w:eastAsia="ru-RU"/>
        </w:rPr>
        <w:t>простого</w:t>
      </w:r>
      <w:proofErr w:type="gramEnd"/>
      <w:r w:rsidRPr="00D436D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 сложному;</w:t>
      </w:r>
    </w:p>
    <w:p w:rsidR="005429C4" w:rsidRPr="00D436D7" w:rsidRDefault="005429C4" w:rsidP="00D436D7">
      <w:pPr>
        <w:tabs>
          <w:tab w:val="left" w:pos="61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-принцип практической направленности проявляется во взаимосвязи знаний, умений и навыков.</w:t>
      </w:r>
    </w:p>
    <w:p w:rsidR="005429C4" w:rsidRPr="00D436D7" w:rsidRDefault="005429C4" w:rsidP="00D43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</w:t>
      </w:r>
    </w:p>
    <w:p w:rsidR="005429C4" w:rsidRPr="00D436D7" w:rsidRDefault="005429C4" w:rsidP="00D43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Личностные, </w:t>
      </w:r>
      <w:proofErr w:type="spellStart"/>
      <w:r w:rsidRPr="00D436D7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</w:t>
      </w:r>
      <w:proofErr w:type="spellEnd"/>
      <w:r w:rsidRPr="00D436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предметные результаты освоения учебного курса</w:t>
      </w: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D436D7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ru-RU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7323"/>
      </w:tblGrid>
      <w:tr w:rsidR="005429C4" w:rsidRPr="00D436D7" w:rsidTr="005429C4">
        <w:trPr>
          <w:trHeight w:val="52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iCs/>
                <w:color w:val="FF0000"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D436D7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lang w:eastAsia="hi-IN" w:bidi="hi-IN"/>
              </w:rPr>
              <w:t>Результаты</w:t>
            </w:r>
            <w:proofErr w:type="spellEnd"/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D436D7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Планируемые</w:t>
            </w:r>
            <w:proofErr w:type="spellEnd"/>
            <w:r w:rsidRPr="00D436D7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D436D7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результаты</w:t>
            </w:r>
            <w:proofErr w:type="spellEnd"/>
            <w:r w:rsidRPr="00D436D7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 (</w:t>
            </w:r>
            <w:proofErr w:type="spellStart"/>
            <w:r w:rsidRPr="00D436D7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характеристики</w:t>
            </w:r>
            <w:proofErr w:type="spellEnd"/>
            <w:r w:rsidRPr="00D436D7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) ООП</w:t>
            </w:r>
          </w:p>
        </w:tc>
      </w:tr>
      <w:tr w:rsidR="005429C4" w:rsidRPr="00D436D7" w:rsidTr="005429C4">
        <w:trPr>
          <w:trHeight w:val="1906"/>
        </w:trPr>
        <w:tc>
          <w:tcPr>
            <w:tcW w:w="12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D436D7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Личностные</w:t>
            </w:r>
            <w:proofErr w:type="spellEnd"/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NewtonCSanPin-Regular" w:hAnsi="Times New Roman" w:cs="Times New Roman"/>
                <w:b/>
                <w:sz w:val="24"/>
                <w:szCs w:val="24"/>
                <w:lang w:val="ru-RU"/>
              </w:rPr>
              <w:t>Самоопределение: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  <w:t>-</w:t>
            </w:r>
            <w:r w:rsidRPr="00D43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самостоятельность и личная ответственность за свои поступки, </w:t>
            </w:r>
            <w:r w:rsidRPr="00D436D7"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  <w:t>установка на здоровый и безопасный образ жизни;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  <w:t xml:space="preserve">-социальная культура: ценностное отношение к значимым  нормам и правилам поведения, посредством которых люди организуют свою жизнедеятельность; </w:t>
            </w:r>
            <w:r w:rsidRPr="00D436D7">
              <w:rPr>
                <w:rFonts w:ascii="Times New Roman" w:hAnsi="Times New Roman" w:cs="Times New Roman"/>
                <w:sz w:val="24"/>
                <w:szCs w:val="24"/>
                <w:shd w:val="clear" w:color="auto" w:fill="F3F1ED"/>
                <w:lang w:val="ru-RU"/>
              </w:rPr>
              <w:t xml:space="preserve"> 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  <w:t xml:space="preserve">-осознание ответственности человека за общее благополучие, 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Italic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  <w:t>-</w:t>
            </w:r>
            <w:r w:rsidRPr="00D436D7">
              <w:rPr>
                <w:rFonts w:ascii="Times New Roman" w:eastAsia="NewtonCSanPin-Italic" w:hAnsi="Times New Roman" w:cs="Times New Roman"/>
                <w:sz w:val="24"/>
                <w:szCs w:val="24"/>
                <w:lang w:val="ru-RU"/>
              </w:rPr>
              <w:t xml:space="preserve">гуманистическое сознание, 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Italic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NewtonCSanPin-Italic" w:hAnsi="Times New Roman" w:cs="Times New Roman"/>
                <w:sz w:val="24"/>
                <w:szCs w:val="24"/>
                <w:lang w:val="ru-RU"/>
              </w:rPr>
              <w:t xml:space="preserve">-социальная компетентность как готовность к решению моральных дилемм, устойчивое следование в поведении социальным нормам, 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NewtonCSanPin-Italic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D43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начальные навыки адаптации в динамично изменяющемся  мире.</w:t>
            </w:r>
          </w:p>
        </w:tc>
      </w:tr>
      <w:tr w:rsidR="005429C4" w:rsidRPr="00D436D7" w:rsidTr="005429C4">
        <w:trPr>
          <w:trHeight w:val="886"/>
        </w:trPr>
        <w:tc>
          <w:tcPr>
            <w:tcW w:w="12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436D7">
              <w:rPr>
                <w:rFonts w:ascii="Times New Roman" w:eastAsia="NewtonCSanPin-Regular" w:hAnsi="Times New Roman" w:cs="Times New Roman"/>
                <w:b/>
                <w:sz w:val="24"/>
                <w:szCs w:val="24"/>
                <w:lang w:val="ru-RU"/>
              </w:rPr>
              <w:t>Смыслообразование</w:t>
            </w:r>
            <w:proofErr w:type="spellEnd"/>
            <w:r w:rsidRPr="00D436D7">
              <w:rPr>
                <w:rFonts w:ascii="Times New Roman" w:eastAsia="NewtonCSanPin-Regular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D43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целостный, социально ориентированный взгляд на мир в единстве и разнообразии природы, народов, культур и религий, 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D436D7"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  <w:t>эмпатия</w:t>
            </w:r>
            <w:proofErr w:type="spellEnd"/>
            <w:r w:rsidRPr="00D436D7"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  <w:t xml:space="preserve"> как понимание чу</w:t>
            </w:r>
            <w:proofErr w:type="gramStart"/>
            <w:r w:rsidRPr="00D436D7"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  <w:t>вств др</w:t>
            </w:r>
            <w:proofErr w:type="gramEnd"/>
            <w:r w:rsidRPr="00D436D7"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  <w:t xml:space="preserve">угих людей и сопереживание им. </w:t>
            </w:r>
          </w:p>
        </w:tc>
      </w:tr>
      <w:tr w:rsidR="005429C4" w:rsidRPr="00D436D7" w:rsidTr="005429C4">
        <w:trPr>
          <w:trHeight w:val="998"/>
        </w:trPr>
        <w:tc>
          <w:tcPr>
            <w:tcW w:w="12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D436D7">
              <w:rPr>
                <w:rFonts w:ascii="Times New Roman" w:eastAsia="NewtonCSanPin-Regular" w:hAnsi="Times New Roman" w:cs="Times New Roman"/>
                <w:b/>
                <w:kern w:val="2"/>
                <w:sz w:val="24"/>
                <w:szCs w:val="24"/>
                <w:lang w:val="ru-RU" w:eastAsia="hi-IN" w:bidi="hi-IN"/>
              </w:rPr>
              <w:t>Нравственно-этическая ориентация:</w:t>
            </w:r>
          </w:p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D436D7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ru-RU" w:eastAsia="hi-IN" w:bidi="hi-IN"/>
              </w:rPr>
              <w:t>-навыки сотрудничества в разных ситуациях, умение не создавать конфликтов и находить выходы из спорных ситуаций.</w:t>
            </w:r>
          </w:p>
        </w:tc>
      </w:tr>
      <w:tr w:rsidR="005429C4" w:rsidRPr="00D436D7" w:rsidTr="005429C4">
        <w:tc>
          <w:tcPr>
            <w:tcW w:w="122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6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 w:type="page"/>
            </w:r>
            <w:proofErr w:type="spellStart"/>
            <w:r w:rsidRPr="00D436D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spellEnd"/>
          </w:p>
          <w:p w:rsidR="005429C4" w:rsidRPr="00D436D7" w:rsidRDefault="00D436D7" w:rsidP="00D436D7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Б</w:t>
            </w:r>
            <w:r w:rsidR="005429C4" w:rsidRPr="00D436D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УД</w:t>
            </w:r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</w:pPr>
            <w:proofErr w:type="spellStart"/>
            <w:r w:rsidRPr="00D436D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ar-SA"/>
              </w:rPr>
              <w:t>Общеучебные</w:t>
            </w:r>
            <w:proofErr w:type="spellEnd"/>
            <w:r w:rsidRPr="00D436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  <w:t xml:space="preserve">: 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</w:pPr>
            <w:r w:rsidRPr="00D436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  <w:t xml:space="preserve">-использовать  </w:t>
            </w:r>
            <w:r w:rsidRPr="00D436D7">
              <w:rPr>
                <w:rFonts w:ascii="Times New Roman" w:eastAsia="NewtonCSanPin-Italic" w:hAnsi="Times New Roman" w:cs="Times New Roman"/>
                <w:sz w:val="24"/>
                <w:szCs w:val="24"/>
                <w:lang w:val="ru-RU"/>
              </w:rPr>
              <w:t>общие приёмы решения задач;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Italic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NewtonCSanPin-Italic" w:hAnsi="Times New Roman" w:cs="Times New Roman"/>
                <w:sz w:val="24"/>
                <w:szCs w:val="24"/>
                <w:lang w:val="ru-RU"/>
              </w:rPr>
              <w:t>-выбирать наиболее эффективные способы решения задач;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</w:pPr>
            <w:r w:rsidRPr="00D436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  <w:t>-контролировать и оценивать процесс и результат деятельности;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</w:pPr>
            <w:r w:rsidRPr="00D436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  <w:t>-ставить и формулировать проблемы;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Italic" w:hAnsi="Times New Roman" w:cs="Times New Roman"/>
                <w:i/>
                <w:sz w:val="24"/>
                <w:szCs w:val="24"/>
                <w:lang w:val="ru-RU"/>
              </w:rPr>
            </w:pPr>
            <w:r w:rsidRPr="00D436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  <w:t>-самостоятельно создавать алгоритмы деятельности при решении проблем различного характера.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Italic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NewtonCSanPin-Italic" w:hAnsi="Times New Roman" w:cs="Times New Roman"/>
                <w:i/>
                <w:sz w:val="24"/>
                <w:szCs w:val="24"/>
                <w:lang w:val="ru-RU"/>
              </w:rPr>
              <w:t xml:space="preserve">- </w:t>
            </w:r>
            <w:r w:rsidRPr="00D436D7">
              <w:rPr>
                <w:rFonts w:ascii="Times New Roman" w:eastAsia="NewtonCSanPin-Italic" w:hAnsi="Times New Roman" w:cs="Times New Roman"/>
                <w:sz w:val="24"/>
                <w:szCs w:val="24"/>
                <w:lang w:val="ru-RU"/>
              </w:rPr>
              <w:t>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36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  <w:t>-узнавать,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</w:tc>
      </w:tr>
      <w:tr w:rsidR="005429C4" w:rsidRPr="00D436D7" w:rsidTr="005429C4">
        <w:tc>
          <w:tcPr>
            <w:tcW w:w="122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29C4" w:rsidRPr="00D436D7" w:rsidRDefault="005429C4" w:rsidP="00D436D7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iCs/>
                <w:color w:val="000000"/>
                <w:kern w:val="2"/>
                <w:sz w:val="24"/>
                <w:szCs w:val="24"/>
                <w:lang w:val="ru-RU" w:eastAsia="ar-SA"/>
              </w:rPr>
            </w:pPr>
            <w:r w:rsidRPr="00D436D7">
              <w:rPr>
                <w:rFonts w:ascii="Times New Roman" w:eastAsia="Lucida Sans Unicode" w:hAnsi="Times New Roman" w:cs="Times New Roman"/>
                <w:b/>
                <w:iCs/>
                <w:color w:val="000000"/>
                <w:kern w:val="2"/>
                <w:sz w:val="24"/>
                <w:szCs w:val="24"/>
                <w:lang w:val="ru-RU" w:eastAsia="ar-SA"/>
              </w:rPr>
              <w:t>Знаково-символические</w:t>
            </w:r>
            <w:r w:rsidRPr="00D436D7">
              <w:rPr>
                <w:rFonts w:ascii="Times New Roman" w:eastAsia="Lucida Sans Unicode" w:hAnsi="Times New Roman" w:cs="Times New Roman"/>
                <w:iCs/>
                <w:color w:val="000000"/>
                <w:kern w:val="2"/>
                <w:sz w:val="24"/>
                <w:szCs w:val="24"/>
                <w:lang w:val="ru-RU" w:eastAsia="ar-SA"/>
              </w:rPr>
              <w:t xml:space="preserve">: </w:t>
            </w:r>
          </w:p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D436D7">
              <w:rPr>
                <w:rFonts w:ascii="Times New Roman" w:eastAsia="Lucida Sans Unicode" w:hAnsi="Times New Roman" w:cs="Times New Roman"/>
                <w:iCs/>
                <w:color w:val="000000"/>
                <w:kern w:val="2"/>
                <w:sz w:val="24"/>
                <w:szCs w:val="24"/>
                <w:lang w:val="ru-RU" w:eastAsia="ar-SA"/>
              </w:rPr>
              <w:t xml:space="preserve">- </w:t>
            </w:r>
            <w:r w:rsidRPr="00D436D7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val="ru-RU" w:eastAsia="hi-IN" w:bidi="hi-IN"/>
              </w:rPr>
              <w:t>использовать знаково-символические средства, в том числе модели и схемы для решения задач.</w:t>
            </w:r>
          </w:p>
        </w:tc>
      </w:tr>
      <w:tr w:rsidR="005429C4" w:rsidRPr="00D436D7" w:rsidTr="005429C4">
        <w:trPr>
          <w:trHeight w:val="416"/>
        </w:trPr>
        <w:tc>
          <w:tcPr>
            <w:tcW w:w="122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Italic" w:hAnsi="Times New Roman" w:cs="Times New Roman"/>
                <w:b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NewtonCSanPin-Italic" w:hAnsi="Times New Roman" w:cs="Times New Roman"/>
                <w:b/>
                <w:sz w:val="24"/>
                <w:szCs w:val="24"/>
                <w:lang w:val="ru-RU"/>
              </w:rPr>
              <w:t>Информационные: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Italic" w:hAnsi="Times New Roman" w:cs="Times New Roman"/>
                <w:i/>
                <w:sz w:val="24"/>
                <w:szCs w:val="24"/>
                <w:lang w:val="ru-RU"/>
              </w:rPr>
            </w:pPr>
            <w:proofErr w:type="gramStart"/>
            <w:r w:rsidRPr="00D436D7">
              <w:rPr>
                <w:rFonts w:ascii="Times New Roman" w:eastAsia="NewtonCSanPin-Italic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D436D7">
              <w:rPr>
                <w:rFonts w:ascii="Times New Roman" w:eastAsia="NewtonCSanPin-Italic" w:hAnsi="Times New Roman" w:cs="Times New Roman"/>
                <w:sz w:val="24"/>
                <w:szCs w:val="24"/>
                <w:lang w:val="ru-RU"/>
              </w:rPr>
              <w:t xml:space="preserve">поиск и выделение необходимой информации из различных источников в разных формах (текст, рисунок, таблица, диаграмма, схема);  обработка информации;  анализ информации; передача информации (устным, письменным, цифровым способами); оценка информации (критическая оценка, оценка достоверности). </w:t>
            </w:r>
            <w:proofErr w:type="gramEnd"/>
          </w:p>
        </w:tc>
      </w:tr>
      <w:tr w:rsidR="005429C4" w:rsidRPr="00D436D7" w:rsidTr="005429C4">
        <w:tc>
          <w:tcPr>
            <w:tcW w:w="122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b/>
                <w:kern w:val="2"/>
                <w:sz w:val="24"/>
                <w:szCs w:val="24"/>
                <w:lang w:val="ru-RU" w:eastAsia="hi-IN" w:bidi="hi-IN"/>
              </w:rPr>
            </w:pPr>
            <w:r w:rsidRPr="00D436D7">
              <w:rPr>
                <w:rFonts w:ascii="Times New Roman" w:eastAsia="NewtonCSanPin-Regular" w:hAnsi="Times New Roman" w:cs="Times New Roman"/>
                <w:b/>
                <w:kern w:val="2"/>
                <w:sz w:val="24"/>
                <w:szCs w:val="24"/>
                <w:lang w:val="ru-RU" w:eastAsia="hi-IN" w:bidi="hi-IN"/>
              </w:rPr>
              <w:t>Логические:</w:t>
            </w:r>
          </w:p>
          <w:p w:rsidR="005429C4" w:rsidRPr="00D436D7" w:rsidRDefault="005429C4" w:rsidP="00D436D7">
            <w:pPr>
              <w:tabs>
                <w:tab w:val="left" w:pos="993"/>
              </w:tabs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b/>
                <w:sz w:val="24"/>
                <w:szCs w:val="24"/>
                <w:lang w:val="ru-RU"/>
              </w:rPr>
            </w:pPr>
            <w:r w:rsidRPr="00D436D7">
              <w:rPr>
                <w:rFonts w:ascii="Times New Roman" w:eastAsia="NewtonCSanPin-Regular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D43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подведение под понятие на основе распознавания объектов, выделения существенных признаков; </w:t>
            </w:r>
            <w:r w:rsidRPr="00D436D7"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  <w:t>синтез, сравнение,  классификация по заданным критериям; установление аналогий; установление причинно-следственных связей; построение рассуждения; обобщение.</w:t>
            </w:r>
          </w:p>
        </w:tc>
      </w:tr>
      <w:tr w:rsidR="005429C4" w:rsidRPr="00D436D7" w:rsidTr="005429C4">
        <w:tc>
          <w:tcPr>
            <w:tcW w:w="122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ar-SA"/>
              </w:rPr>
            </w:pPr>
            <w:r w:rsidRPr="00D436D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ar-SA"/>
              </w:rPr>
              <w:t>Оценка: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</w:pPr>
            <w:r w:rsidRPr="00D436D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ar-SA"/>
              </w:rPr>
              <w:t>-</w:t>
            </w:r>
            <w:r w:rsidRPr="00D436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  <w:t xml:space="preserve">выделять и формулировать то, что уже усвоено и что еще нужно </w:t>
            </w:r>
            <w:proofErr w:type="gramStart"/>
            <w:r w:rsidRPr="00D436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  <w:t>усвоить</w:t>
            </w:r>
            <w:proofErr w:type="gramEnd"/>
            <w:r w:rsidRPr="00D436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  <w:t>, определять качество и уровня усвоения;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</w:pPr>
            <w:r w:rsidRPr="00D436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 w:eastAsia="ar-SA"/>
              </w:rPr>
              <w:t>-устанавливать соответствие полученного результата поставленной цели.</w:t>
            </w:r>
          </w:p>
        </w:tc>
      </w:tr>
      <w:tr w:rsidR="005429C4" w:rsidRPr="00D436D7" w:rsidTr="005429C4">
        <w:tc>
          <w:tcPr>
            <w:tcW w:w="12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iCs/>
                <w:color w:val="000000"/>
                <w:kern w:val="2"/>
                <w:sz w:val="24"/>
                <w:szCs w:val="24"/>
                <w:lang w:val="ru-RU" w:eastAsia="ar-SA"/>
              </w:rPr>
            </w:pPr>
            <w:proofErr w:type="spellStart"/>
            <w:r w:rsidRPr="00D436D7">
              <w:rPr>
                <w:rFonts w:ascii="Times New Roman" w:eastAsia="Lucida Sans Unicode" w:hAnsi="Times New Roman" w:cs="Times New Roman"/>
                <w:b/>
                <w:iCs/>
                <w:color w:val="000000"/>
                <w:kern w:val="2"/>
                <w:sz w:val="24"/>
                <w:szCs w:val="24"/>
                <w:lang w:val="ru-RU" w:eastAsia="ar-SA"/>
              </w:rPr>
              <w:t>Саморегуляция</w:t>
            </w:r>
            <w:proofErr w:type="spellEnd"/>
            <w:r w:rsidRPr="00D436D7">
              <w:rPr>
                <w:rFonts w:ascii="Times New Roman" w:eastAsia="Lucida Sans Unicode" w:hAnsi="Times New Roman" w:cs="Times New Roman"/>
                <w:b/>
                <w:iCs/>
                <w:color w:val="000000"/>
                <w:kern w:val="2"/>
                <w:sz w:val="24"/>
                <w:szCs w:val="24"/>
                <w:lang w:val="ru-RU" w:eastAsia="ar-SA"/>
              </w:rPr>
              <w:t>:</w:t>
            </w:r>
          </w:p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iCs/>
                <w:color w:val="000000"/>
                <w:kern w:val="2"/>
                <w:sz w:val="24"/>
                <w:szCs w:val="24"/>
                <w:lang w:val="ru-RU" w:eastAsia="ar-SA"/>
              </w:rPr>
            </w:pPr>
            <w:r w:rsidRPr="00D436D7">
              <w:rPr>
                <w:rFonts w:ascii="Times New Roman" w:eastAsia="Lucida Sans Unicode" w:hAnsi="Times New Roman" w:cs="Times New Roman"/>
                <w:b/>
                <w:iCs/>
                <w:color w:val="000000"/>
                <w:kern w:val="2"/>
                <w:sz w:val="24"/>
                <w:szCs w:val="24"/>
                <w:lang w:val="ru-RU" w:eastAsia="ar-SA"/>
              </w:rPr>
              <w:t>-</w:t>
            </w:r>
            <w:r w:rsidRPr="00D436D7">
              <w:rPr>
                <w:rFonts w:ascii="Times New Roman" w:eastAsia="Lucida Sans Unicode" w:hAnsi="Times New Roman" w:cs="Times New Roman"/>
                <w:iCs/>
                <w:color w:val="000000"/>
                <w:kern w:val="2"/>
                <w:sz w:val="24"/>
                <w:szCs w:val="24"/>
                <w:lang w:val="ru-RU" w:eastAsia="ar-SA"/>
              </w:rPr>
              <w:t>активизация сил и энергии, к волевому усилию в ситуации мотивационного конфликта;</w:t>
            </w:r>
          </w:p>
        </w:tc>
      </w:tr>
      <w:tr w:rsidR="005429C4" w:rsidRPr="00D436D7" w:rsidTr="005429C4">
        <w:tc>
          <w:tcPr>
            <w:tcW w:w="12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D436D7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Коммуникативные</w:t>
            </w:r>
            <w:proofErr w:type="spellEnd"/>
            <w:r w:rsidRPr="00D436D7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D436D7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lang w:val="ru-RU" w:eastAsia="hi-IN" w:bidi="hi-IN"/>
              </w:rPr>
              <w:t>Б</w:t>
            </w:r>
            <w:r w:rsidRPr="00D436D7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lang w:eastAsia="hi-IN" w:bidi="hi-IN"/>
              </w:rPr>
              <w:t>УД</w:t>
            </w:r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iCs/>
                <w:color w:val="000000"/>
                <w:kern w:val="2"/>
                <w:sz w:val="24"/>
                <w:szCs w:val="24"/>
                <w:lang w:val="ru-RU" w:eastAsia="ar-SA"/>
              </w:rPr>
            </w:pPr>
            <w:r w:rsidRPr="00D436D7">
              <w:rPr>
                <w:rFonts w:ascii="Times New Roman" w:eastAsia="Lucida Sans Unicode" w:hAnsi="Times New Roman" w:cs="Times New Roman"/>
                <w:b/>
                <w:iCs/>
                <w:color w:val="000000"/>
                <w:kern w:val="2"/>
                <w:sz w:val="24"/>
                <w:szCs w:val="24"/>
                <w:lang w:val="ru-RU" w:eastAsia="ar-SA"/>
              </w:rPr>
              <w:t>Инициативное сотрудничество:</w:t>
            </w:r>
          </w:p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D436D7">
              <w:rPr>
                <w:rFonts w:ascii="Times New Roman" w:eastAsia="Lucida Sans Unicode" w:hAnsi="Times New Roman" w:cs="Times New Roman"/>
                <w:b/>
                <w:iCs/>
                <w:color w:val="000000"/>
                <w:kern w:val="2"/>
                <w:sz w:val="24"/>
                <w:szCs w:val="24"/>
                <w:lang w:val="ru-RU" w:eastAsia="ar-SA"/>
              </w:rPr>
              <w:t>-</w:t>
            </w:r>
            <w:r w:rsidRPr="00D436D7">
              <w:rPr>
                <w:rFonts w:ascii="Times New Roman" w:eastAsia="Lucida Sans Unicode" w:hAnsi="Times New Roman" w:cs="Times New Roman"/>
                <w:iCs/>
                <w:color w:val="000000"/>
                <w:kern w:val="2"/>
                <w:sz w:val="24"/>
                <w:szCs w:val="24"/>
                <w:lang w:val="ru-RU" w:eastAsia="ar-SA"/>
              </w:rPr>
              <w:t xml:space="preserve">проявлять активность во взаимодействии </w:t>
            </w:r>
            <w:r w:rsidRPr="00D436D7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val="ru-RU" w:eastAsia="hi-IN" w:bidi="hi-IN"/>
              </w:rPr>
              <w:t>для решения коммуникативных и познавательных задач,</w:t>
            </w:r>
          </w:p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NewtonCSanPin-Italic" w:hAnsi="Times New Roman" w:cs="Times New Roman"/>
                <w:i/>
                <w:kern w:val="2"/>
                <w:sz w:val="24"/>
                <w:szCs w:val="24"/>
                <w:lang w:val="ru-RU" w:eastAsia="hi-IN" w:bidi="hi-IN"/>
              </w:rPr>
            </w:pPr>
            <w:r w:rsidRPr="00D436D7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val="ru-RU" w:eastAsia="hi-IN" w:bidi="hi-IN"/>
              </w:rPr>
              <w:t>-ставить вопросы,  обращаться за помощью,  формулировать свои затруднения;  предлагать помощь и сотрудничество.</w:t>
            </w:r>
          </w:p>
        </w:tc>
      </w:tr>
      <w:tr w:rsidR="005429C4" w:rsidRPr="00D436D7" w:rsidTr="005429C4">
        <w:tc>
          <w:tcPr>
            <w:tcW w:w="12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iCs/>
                <w:color w:val="000000"/>
                <w:kern w:val="2"/>
                <w:sz w:val="24"/>
                <w:szCs w:val="24"/>
                <w:lang w:val="ru-RU" w:eastAsia="ar-SA"/>
              </w:rPr>
            </w:pPr>
            <w:r w:rsidRPr="00D436D7">
              <w:rPr>
                <w:rFonts w:ascii="Times New Roman" w:eastAsia="Lucida Sans Unicode" w:hAnsi="Times New Roman" w:cs="Times New Roman"/>
                <w:b/>
                <w:iCs/>
                <w:color w:val="000000"/>
                <w:kern w:val="2"/>
                <w:sz w:val="24"/>
                <w:szCs w:val="24"/>
                <w:lang w:val="ru-RU" w:eastAsia="ar-SA"/>
              </w:rPr>
              <w:t>Планирование учебного сотрудничества:</w:t>
            </w:r>
          </w:p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iCs/>
                <w:color w:val="000000"/>
                <w:kern w:val="2"/>
                <w:sz w:val="24"/>
                <w:szCs w:val="24"/>
                <w:lang w:val="ru-RU" w:eastAsia="ar-SA"/>
              </w:rPr>
            </w:pPr>
            <w:r w:rsidRPr="00D436D7">
              <w:rPr>
                <w:rFonts w:ascii="Times New Roman" w:eastAsia="Lucida Sans Unicode" w:hAnsi="Times New Roman" w:cs="Times New Roman"/>
                <w:b/>
                <w:iCs/>
                <w:color w:val="000000"/>
                <w:kern w:val="2"/>
                <w:sz w:val="24"/>
                <w:szCs w:val="24"/>
                <w:lang w:val="ru-RU" w:eastAsia="ar-SA"/>
              </w:rPr>
              <w:t xml:space="preserve">- </w:t>
            </w:r>
            <w:r w:rsidRPr="00D436D7">
              <w:rPr>
                <w:rFonts w:ascii="Times New Roman" w:eastAsia="Lucida Sans Unicode" w:hAnsi="Times New Roman" w:cs="Times New Roman"/>
                <w:iCs/>
                <w:color w:val="000000"/>
                <w:kern w:val="2"/>
                <w:sz w:val="24"/>
                <w:szCs w:val="24"/>
                <w:lang w:val="ru-RU" w:eastAsia="ar-SA"/>
              </w:rPr>
              <w:t>определять цели, функции участников, способы взаимодействия;</w:t>
            </w:r>
          </w:p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D436D7">
              <w:rPr>
                <w:rFonts w:ascii="Times New Roman" w:eastAsia="Lucida Sans Unicode" w:hAnsi="Times New Roman" w:cs="Times New Roman"/>
                <w:iCs/>
                <w:color w:val="000000"/>
                <w:kern w:val="2"/>
                <w:sz w:val="24"/>
                <w:szCs w:val="24"/>
                <w:lang w:val="ru-RU" w:eastAsia="ar-SA"/>
              </w:rPr>
              <w:t xml:space="preserve">- </w:t>
            </w:r>
            <w:r w:rsidRPr="00D436D7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ru-RU" w:eastAsia="hi-IN" w:bidi="hi-IN"/>
              </w:rPr>
              <w:t>договариваться о распределении функций и ролей в совместной деятельности;</w:t>
            </w:r>
          </w:p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D436D7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val="ru-RU" w:eastAsia="hi-IN" w:bidi="hi-IN"/>
              </w:rPr>
              <w:t>-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5429C4" w:rsidRPr="00D436D7" w:rsidTr="005429C4">
        <w:tc>
          <w:tcPr>
            <w:tcW w:w="12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b/>
                <w:kern w:val="2"/>
                <w:sz w:val="24"/>
                <w:szCs w:val="24"/>
                <w:lang w:val="ru-RU" w:eastAsia="hi-IN" w:bidi="hi-IN"/>
              </w:rPr>
            </w:pPr>
            <w:r w:rsidRPr="00D436D7">
              <w:rPr>
                <w:rFonts w:ascii="Times New Roman" w:eastAsia="NewtonCSanPin-Regular" w:hAnsi="Times New Roman" w:cs="Times New Roman"/>
                <w:b/>
                <w:kern w:val="2"/>
                <w:sz w:val="24"/>
                <w:szCs w:val="24"/>
                <w:lang w:val="ru-RU" w:eastAsia="hi-IN" w:bidi="hi-IN"/>
              </w:rPr>
              <w:t>Взаимодействие:</w:t>
            </w:r>
          </w:p>
          <w:p w:rsidR="005429C4" w:rsidRPr="00D436D7" w:rsidRDefault="005429C4" w:rsidP="00D436D7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D436D7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val="ru-RU" w:eastAsia="hi-IN" w:bidi="hi-IN"/>
              </w:rPr>
              <w:t xml:space="preserve">- формулировать собственное мнение и позицию;  задавать вопросы; </w:t>
            </w:r>
          </w:p>
          <w:p w:rsidR="005429C4" w:rsidRPr="00D436D7" w:rsidRDefault="005429C4" w:rsidP="00D436D7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D436D7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val="ru-RU" w:eastAsia="hi-IN" w:bidi="hi-IN"/>
              </w:rPr>
              <w:t xml:space="preserve">строить понятные для партнёра высказывания; строить </w:t>
            </w:r>
            <w:proofErr w:type="spellStart"/>
            <w:r w:rsidRPr="00D436D7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val="ru-RU" w:eastAsia="hi-IN" w:bidi="hi-IN"/>
              </w:rPr>
              <w:t>монологичное</w:t>
            </w:r>
            <w:proofErr w:type="spellEnd"/>
            <w:r w:rsidRPr="00D436D7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val="ru-RU" w:eastAsia="hi-IN" w:bidi="hi-IN"/>
              </w:rPr>
              <w:t xml:space="preserve"> высказывание;  вести  устный и письменный диалог</w:t>
            </w:r>
            <w:r w:rsidRPr="00D436D7">
              <w:rPr>
                <w:rFonts w:ascii="Times New Roman" w:eastAsia="Lucida Sans Unicode" w:hAnsi="Times New Roman" w:cs="Times New Roman"/>
                <w:iCs/>
                <w:color w:val="000000"/>
                <w:kern w:val="2"/>
                <w:sz w:val="24"/>
                <w:szCs w:val="24"/>
                <w:lang w:val="ru-RU" w:eastAsia="ar-SA"/>
              </w:rPr>
              <w:t xml:space="preserve"> в соответствии с грамматическими и синтаксическими нормами родного языка</w:t>
            </w:r>
            <w:r w:rsidRPr="00D436D7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val="ru-RU" w:eastAsia="hi-IN" w:bidi="hi-IN"/>
              </w:rPr>
              <w:t>; слушать собеседника.</w:t>
            </w:r>
          </w:p>
        </w:tc>
      </w:tr>
      <w:tr w:rsidR="005429C4" w:rsidRPr="00D436D7" w:rsidTr="005429C4">
        <w:tc>
          <w:tcPr>
            <w:tcW w:w="12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9C4" w:rsidRPr="00D436D7" w:rsidRDefault="005429C4" w:rsidP="00D436D7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3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36D7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 w:eastAsia="ar-SA"/>
              </w:rPr>
              <w:t>Управление</w:t>
            </w:r>
            <w:r w:rsidRPr="00D436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коммуникацией</w:t>
            </w:r>
            <w:r w:rsidRPr="00D43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:rsidR="005429C4" w:rsidRPr="00D436D7" w:rsidRDefault="005429C4" w:rsidP="00D436D7">
            <w:pPr>
              <w:snapToGrid w:val="0"/>
              <w:spacing w:after="0" w:line="240" w:lineRule="auto"/>
              <w:jc w:val="both"/>
              <w:rPr>
                <w:rFonts w:ascii="Times New Roman" w:eastAsia="NewtonCSanPin-Italic" w:hAnsi="Times New Roman" w:cs="Times New Roman"/>
                <w:i/>
                <w:sz w:val="24"/>
                <w:szCs w:val="24"/>
                <w:lang w:val="ru-RU"/>
              </w:rPr>
            </w:pPr>
            <w:r w:rsidRPr="00D43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определять общую цель и пути ее достижения; осуществлять взаимный контроль,  адекватно оценивать собственное поведение и поведение окружающих, </w:t>
            </w:r>
            <w:r w:rsidRPr="00D436D7">
              <w:rPr>
                <w:rFonts w:ascii="Times New Roman" w:eastAsia="NewtonCSanPin-Italic" w:hAnsi="Times New Roman" w:cs="Times New Roman"/>
                <w:sz w:val="24"/>
                <w:szCs w:val="24"/>
                <w:lang w:val="ru-RU"/>
              </w:rPr>
              <w:t>оказывать в сотрудничестве взаимопомощь</w:t>
            </w:r>
            <w:r w:rsidRPr="00D436D7">
              <w:rPr>
                <w:rFonts w:ascii="Times New Roman" w:eastAsia="NewtonCSanPin-Regular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D436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436D7">
              <w:rPr>
                <w:rFonts w:ascii="Times New Roman" w:eastAsia="NewtonCSanPin-Italic" w:hAnsi="Times New Roman" w:cs="Times New Roman"/>
                <w:sz w:val="24"/>
                <w:szCs w:val="24"/>
                <w:lang w:val="ru-RU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</w:tr>
    </w:tbl>
    <w:p w:rsidR="005429C4" w:rsidRPr="00D436D7" w:rsidRDefault="005429C4" w:rsidP="00D436D7">
      <w:pPr>
        <w:pStyle w:val="10"/>
        <w:spacing w:line="240" w:lineRule="auto"/>
        <w:ind w:left="0"/>
        <w:jc w:val="both"/>
        <w:rPr>
          <w:rFonts w:cs="Times New Roman"/>
          <w:b/>
          <w:bCs/>
        </w:rPr>
      </w:pPr>
      <w:r w:rsidRPr="00D436D7">
        <w:rPr>
          <w:rFonts w:cs="Times New Roman"/>
          <w:b/>
          <w:bCs/>
        </w:rPr>
        <w:t xml:space="preserve"> </w:t>
      </w:r>
    </w:p>
    <w:p w:rsidR="005429C4" w:rsidRPr="00D436D7" w:rsidRDefault="005429C4" w:rsidP="00D436D7">
      <w:pPr>
        <w:pStyle w:val="10"/>
        <w:spacing w:line="240" w:lineRule="auto"/>
        <w:ind w:left="0"/>
        <w:jc w:val="both"/>
        <w:rPr>
          <w:rFonts w:cs="Times New Roman"/>
          <w:b/>
          <w:color w:val="000000"/>
        </w:rPr>
      </w:pPr>
      <w:r w:rsidRPr="00D436D7">
        <w:rPr>
          <w:rFonts w:cs="Times New Roman"/>
          <w:b/>
          <w:color w:val="000000"/>
          <w:lang w:val="en-US"/>
        </w:rPr>
        <w:t>II</w:t>
      </w:r>
      <w:r w:rsidRPr="00D436D7">
        <w:rPr>
          <w:rFonts w:cs="Times New Roman"/>
          <w:b/>
          <w:color w:val="000000"/>
        </w:rPr>
        <w:t xml:space="preserve">. Описание образовательной деятельности в соответствии с направлением развития личности ребенка. </w:t>
      </w:r>
    </w:p>
    <w:p w:rsidR="005429C4" w:rsidRPr="00D436D7" w:rsidRDefault="005429C4" w:rsidP="00D436D7">
      <w:pPr>
        <w:pStyle w:val="a9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D436D7">
        <w:rPr>
          <w:rFonts w:ascii="Times New Roman" w:hAnsi="Times New Roman"/>
          <w:b/>
          <w:bCs/>
          <w:color w:val="000000"/>
          <w:sz w:val="24"/>
          <w:szCs w:val="24"/>
        </w:rPr>
        <w:t>Основные направления коррекционной работы:</w:t>
      </w:r>
    </w:p>
    <w:p w:rsidR="005429C4" w:rsidRPr="00D436D7" w:rsidRDefault="005429C4" w:rsidP="00D436D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развитие всех психических функций;</w:t>
      </w:r>
    </w:p>
    <w:p w:rsidR="005429C4" w:rsidRPr="00D436D7" w:rsidRDefault="005429C4" w:rsidP="00D436D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формирование навыка самоконтроля;</w:t>
      </w:r>
    </w:p>
    <w:p w:rsidR="005429C4" w:rsidRPr="00D436D7" w:rsidRDefault="005429C4" w:rsidP="00D436D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воспитание эмоциональной адекватности поведения;</w:t>
      </w:r>
    </w:p>
    <w:p w:rsidR="005429C4" w:rsidRPr="00D436D7" w:rsidRDefault="005429C4" w:rsidP="00D436D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воспитание мотивации к обучению и общению;</w:t>
      </w:r>
    </w:p>
    <w:p w:rsidR="005429C4" w:rsidRPr="00D436D7" w:rsidRDefault="005429C4" w:rsidP="00D436D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воспитание базовых эмоций личности.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Технологии обучения:</w:t>
      </w:r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игровые, </w:t>
      </w:r>
      <w:proofErr w:type="spellStart"/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здоровьесберегающие</w:t>
      </w:r>
      <w:proofErr w:type="spellEnd"/>
      <w:r w:rsidRPr="00D436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; информационно-коммуникационные; личностно-ориентированные;</w:t>
      </w: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технологии </w:t>
      </w:r>
      <w:proofErr w:type="spellStart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разноуровнего</w:t>
      </w:r>
      <w:proofErr w:type="spellEnd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дифференцированного подхода.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Методы.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а) </w:t>
      </w:r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общепедагогические методы: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Start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словесные</w:t>
      </w:r>
      <w:proofErr w:type="gramEnd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рассказ, объяснение, беседа;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gramStart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</w:t>
      </w:r>
      <w:proofErr w:type="gramEnd"/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наблюдение, демонстрация, просмотр; 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-практические – упражнения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б) </w:t>
      </w:r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специальные методы </w:t>
      </w:r>
      <w:proofErr w:type="spellStart"/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коррекционно</w:t>
      </w:r>
      <w:proofErr w:type="spellEnd"/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– развивающего обучения (По Е.Д.  </w:t>
      </w:r>
      <w:proofErr w:type="spellStart"/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Худенко</w:t>
      </w:r>
      <w:proofErr w:type="spellEnd"/>
      <w:r w:rsidRPr="00D436D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):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задания по степени нарастающей трудности;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метод самостоятельной обработки информации;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специальные коррекционные упражнения;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- задания с опорой на несколько анализаторов;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включение в уроки современных реалий;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развёрнутая словесная оценка;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4070C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призы, поощрения.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4070C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color w:val="04070C"/>
          <w:sz w:val="24"/>
          <w:szCs w:val="24"/>
          <w:lang w:val="ru-RU"/>
        </w:rPr>
        <w:t>Формы работы:</w:t>
      </w:r>
      <w:r w:rsidRPr="00D436D7">
        <w:rPr>
          <w:rFonts w:ascii="Times New Roman" w:hAnsi="Times New Roman" w:cs="Times New Roman"/>
          <w:color w:val="04070C"/>
          <w:sz w:val="24"/>
          <w:szCs w:val="24"/>
          <w:lang w:val="ru-RU"/>
        </w:rPr>
        <w:t xml:space="preserve"> фронтальная работа, индивидуальная работа, работа в парах и группах, коллективная работа. </w:t>
      </w:r>
    </w:p>
    <w:p w:rsidR="005429C4" w:rsidRPr="00D436D7" w:rsidRDefault="005429C4" w:rsidP="00D436D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429C4" w:rsidRPr="00D436D7" w:rsidRDefault="005429C4" w:rsidP="00D436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D436D7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ОСНОВНОЕ СОДЕРЖАНИЕ УЧЕБНОГО КУРСА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rFonts w:eastAsia="Calibri"/>
          <w:b/>
          <w:bCs/>
          <w:iCs/>
          <w:lang w:val="ru-RU"/>
        </w:rPr>
      </w:pPr>
      <w:r w:rsidRPr="00D436D7">
        <w:rPr>
          <w:rFonts w:eastAsia="Calibri"/>
          <w:b/>
          <w:bCs/>
          <w:iCs/>
          <w:lang w:val="ru-RU"/>
        </w:rPr>
        <w:t>1 класс</w:t>
      </w:r>
    </w:p>
    <w:p w:rsidR="005429C4" w:rsidRPr="00D436D7" w:rsidRDefault="005429C4" w:rsidP="00D436D7">
      <w:pPr>
        <w:pStyle w:val="c4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1.«Школа </w:t>
      </w:r>
      <w:proofErr w:type="spellStart"/>
      <w:r w:rsidRPr="00D436D7">
        <w:rPr>
          <w:rStyle w:val="c6"/>
          <w:color w:val="000000"/>
          <w:lang w:val="ru-RU"/>
        </w:rPr>
        <w:t>Светофоркина</w:t>
      </w:r>
      <w:proofErr w:type="spellEnd"/>
      <w:r w:rsidRPr="00D436D7">
        <w:rPr>
          <w:rStyle w:val="c6"/>
          <w:color w:val="000000"/>
          <w:lang w:val="ru-RU"/>
        </w:rPr>
        <w:t>».</w:t>
      </w:r>
      <w:r w:rsidRPr="00D436D7">
        <w:rPr>
          <w:rStyle w:val="a4"/>
          <w:color w:val="000000"/>
          <w:lang w:val="ru-RU"/>
        </w:rPr>
        <w:t xml:space="preserve"> </w:t>
      </w:r>
      <w:r w:rsidRPr="00D436D7">
        <w:rPr>
          <w:rStyle w:val="c6"/>
          <w:color w:val="000000"/>
          <w:lang w:val="ru-RU"/>
        </w:rPr>
        <w:t xml:space="preserve">Что такое безопасность? </w:t>
      </w:r>
      <w:r w:rsidRPr="00D436D7">
        <w:rPr>
          <w:color w:val="000000"/>
          <w:shd w:val="clear" w:color="auto" w:fill="FFFFFF"/>
          <w:lang w:val="ru-RU"/>
        </w:rPr>
        <w:t xml:space="preserve">Для чего нужны правила дорожного движения. </w:t>
      </w:r>
      <w:r w:rsidRPr="00D436D7">
        <w:rPr>
          <w:lang w:val="ru-RU"/>
        </w:rPr>
        <w:t>Выйду я на улицу. Дорога в школу.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2.Безопасность в быту. </w:t>
      </w:r>
      <w:r w:rsidRPr="00D436D7">
        <w:rPr>
          <w:color w:val="000000"/>
          <w:shd w:val="clear" w:color="auto" w:fill="FFFFFF"/>
          <w:lang w:val="ru-RU"/>
        </w:rPr>
        <w:t xml:space="preserve">Как человек огонь приручил. Огонь друг или враг. Опасные места дома. Если вы остались дома одни. С другом мы идем гулять. </w:t>
      </w:r>
      <w:r w:rsidRPr="00D436D7">
        <w:rPr>
          <w:rFonts w:eastAsia="SimSun"/>
          <w:lang w:val="ru-RU"/>
        </w:rPr>
        <w:t>Острые, колющие и режущие предметы.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3.«Твое здоровье». </w:t>
      </w:r>
      <w:r w:rsidRPr="00D436D7">
        <w:rPr>
          <w:color w:val="000000"/>
          <w:shd w:val="clear" w:color="auto" w:fill="FFFFFF"/>
          <w:lang w:val="ru-RU"/>
        </w:rPr>
        <w:t xml:space="preserve">Забота о глазах. Уход за ушами. Уход за зубами. Уход за руками и ногами. Забота о коже. Как следует питаться. </w:t>
      </w:r>
      <w:r w:rsidRPr="00D436D7">
        <w:rPr>
          <w:lang w:val="ru-RU"/>
        </w:rPr>
        <w:t>Утренняя зарядка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4.Безопасность в природе. </w:t>
      </w:r>
      <w:r w:rsidRPr="00D436D7">
        <w:rPr>
          <w:color w:val="000000"/>
          <w:shd w:val="clear" w:color="auto" w:fill="FFFFFF"/>
          <w:lang w:val="ru-RU"/>
        </w:rPr>
        <w:t xml:space="preserve">Опасные погодные условия. Влияние погоды на человека. Правила поведения на водоёмах. Правила поведения в лесу. Отдыхаем на природе. Подготовка к выходу на природу. </w:t>
      </w:r>
      <w:r w:rsidRPr="00D436D7">
        <w:rPr>
          <w:lang w:val="ru-RU"/>
        </w:rPr>
        <w:t>Если ты заблудился в лесу.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5.Безопасный Интернет. </w:t>
      </w:r>
      <w:r w:rsidRPr="00D436D7">
        <w:rPr>
          <w:color w:val="000000"/>
          <w:shd w:val="clear" w:color="auto" w:fill="FFFFFF"/>
          <w:lang w:val="ru-RU"/>
        </w:rPr>
        <w:t xml:space="preserve">Правила безопасного поведения в интернете. Мошенничество в сети интернет. Какие </w:t>
      </w:r>
      <w:r w:rsidRPr="00D436D7">
        <w:rPr>
          <w:color w:val="000000"/>
          <w:shd w:val="clear" w:color="auto" w:fill="FFFFFF"/>
        </w:rPr>
        <w:t> </w:t>
      </w:r>
      <w:r w:rsidRPr="00D436D7">
        <w:rPr>
          <w:color w:val="000000"/>
          <w:shd w:val="clear" w:color="auto" w:fill="FFFFFF"/>
          <w:lang w:val="ru-RU"/>
        </w:rPr>
        <w:t>опасности ждут школьника в сети Интернет. Опасности в Интернете.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color w:val="000000"/>
          <w:lang w:val="ru-RU"/>
        </w:rPr>
        <w:t xml:space="preserve">6.Социальная безопасность (профилактика ПАВ, курения, алкоголизма). </w:t>
      </w:r>
      <w:r w:rsidRPr="00D436D7">
        <w:rPr>
          <w:color w:val="000000"/>
          <w:shd w:val="clear" w:color="auto" w:fill="FFFFFF"/>
          <w:lang w:val="ru-RU"/>
        </w:rPr>
        <w:t xml:space="preserve">Что такое </w:t>
      </w:r>
      <w:proofErr w:type="spellStart"/>
      <w:r w:rsidRPr="00D436D7">
        <w:rPr>
          <w:color w:val="000000"/>
          <w:shd w:val="clear" w:color="auto" w:fill="FFFFFF"/>
          <w:lang w:val="ru-RU"/>
        </w:rPr>
        <w:t>психоактивное</w:t>
      </w:r>
      <w:proofErr w:type="spellEnd"/>
      <w:r w:rsidRPr="00D436D7">
        <w:rPr>
          <w:color w:val="000000"/>
          <w:shd w:val="clear" w:color="auto" w:fill="FFFFFF"/>
          <w:lang w:val="ru-RU"/>
        </w:rPr>
        <w:t xml:space="preserve"> вещество. </w:t>
      </w:r>
      <w:r w:rsidRPr="00D436D7">
        <w:rPr>
          <w:color w:val="000000"/>
          <w:shd w:val="clear" w:color="auto" w:fill="F9F9F9"/>
          <w:lang w:val="ru-RU"/>
        </w:rPr>
        <w:t xml:space="preserve">О вреде наркотиков. </w:t>
      </w:r>
      <w:r w:rsidRPr="00D436D7">
        <w:rPr>
          <w:color w:val="000000"/>
          <w:shd w:val="clear" w:color="auto" w:fill="FFFFFF"/>
          <w:lang w:val="ru-RU"/>
        </w:rPr>
        <w:t xml:space="preserve">Профилактика </w:t>
      </w:r>
      <w:proofErr w:type="spellStart"/>
      <w:r w:rsidRPr="00D436D7">
        <w:rPr>
          <w:color w:val="000000"/>
          <w:shd w:val="clear" w:color="auto" w:fill="FFFFFF"/>
          <w:lang w:val="ru-RU"/>
        </w:rPr>
        <w:t>табакокурения</w:t>
      </w:r>
      <w:proofErr w:type="spellEnd"/>
      <w:r w:rsidRPr="00D436D7">
        <w:rPr>
          <w:color w:val="000000"/>
          <w:shd w:val="clear" w:color="auto" w:fill="FFFFFF"/>
          <w:lang w:val="ru-RU"/>
        </w:rPr>
        <w:t xml:space="preserve">. Ты и алкоголь. 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rFonts w:eastAsia="Calibri"/>
          <w:b/>
          <w:bCs/>
          <w:iCs/>
          <w:lang w:val="ru-RU"/>
        </w:rPr>
      </w:pPr>
      <w:r w:rsidRPr="00D436D7">
        <w:rPr>
          <w:rFonts w:eastAsia="Calibri"/>
          <w:b/>
          <w:bCs/>
          <w:iCs/>
          <w:lang w:val="ru-RU"/>
        </w:rPr>
        <w:t>2 класс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1.«Школа </w:t>
      </w:r>
      <w:proofErr w:type="spellStart"/>
      <w:r w:rsidRPr="00D436D7">
        <w:rPr>
          <w:rStyle w:val="c6"/>
          <w:color w:val="000000"/>
          <w:lang w:val="ru-RU"/>
        </w:rPr>
        <w:t>Светофоркина</w:t>
      </w:r>
      <w:proofErr w:type="spellEnd"/>
      <w:r w:rsidRPr="00D436D7">
        <w:rPr>
          <w:rStyle w:val="c6"/>
          <w:color w:val="000000"/>
          <w:lang w:val="ru-RU"/>
        </w:rPr>
        <w:t xml:space="preserve">». </w:t>
      </w:r>
      <w:r w:rsidRPr="00D436D7">
        <w:rPr>
          <w:color w:val="000000"/>
          <w:shd w:val="clear" w:color="auto" w:fill="FFFFFF"/>
          <w:lang w:val="ru-RU"/>
        </w:rPr>
        <w:t>Как устроена дорога. Участники дорожного движения.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>2.Безопасность в быту.</w:t>
      </w:r>
      <w:r w:rsidRPr="00D436D7">
        <w:rPr>
          <w:color w:val="000000"/>
          <w:shd w:val="clear" w:color="auto" w:fill="FFFFFF"/>
          <w:lang w:val="ru-RU"/>
        </w:rPr>
        <w:t xml:space="preserve"> Если пожар случился в школе. Ни </w:t>
      </w:r>
      <w:proofErr w:type="gramStart"/>
      <w:r w:rsidRPr="00D436D7">
        <w:rPr>
          <w:color w:val="000000"/>
          <w:shd w:val="clear" w:color="auto" w:fill="FFFFFF"/>
          <w:lang w:val="ru-RU"/>
        </w:rPr>
        <w:t>ночью</w:t>
      </w:r>
      <w:proofErr w:type="gramEnd"/>
      <w:r w:rsidRPr="00D436D7">
        <w:rPr>
          <w:color w:val="000000"/>
          <w:shd w:val="clear" w:color="auto" w:fill="FFFFFF"/>
          <w:lang w:val="ru-RU"/>
        </w:rPr>
        <w:t xml:space="preserve"> ни днем не балуйтесь с огнем. Опасные места на улице, во дворе. Запомните детки-таблетки не конфетки. Поплотнее кран закрой – </w:t>
      </w:r>
      <w:proofErr w:type="gramStart"/>
      <w:r w:rsidRPr="00D436D7">
        <w:rPr>
          <w:color w:val="000000"/>
          <w:shd w:val="clear" w:color="auto" w:fill="FFFFFF"/>
          <w:lang w:val="ru-RU"/>
        </w:rPr>
        <w:t>осторожен</w:t>
      </w:r>
      <w:proofErr w:type="gramEnd"/>
      <w:r w:rsidRPr="00D436D7">
        <w:rPr>
          <w:color w:val="000000"/>
          <w:shd w:val="clear" w:color="auto" w:fill="FFFFFF"/>
          <w:lang w:val="ru-RU"/>
        </w:rPr>
        <w:t xml:space="preserve"> будь с водой.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3.«Твое здоровье». </w:t>
      </w:r>
      <w:r w:rsidRPr="00D436D7">
        <w:rPr>
          <w:color w:val="000000"/>
          <w:shd w:val="clear" w:color="auto" w:fill="FFFFFF"/>
          <w:lang w:val="ru-RU"/>
        </w:rPr>
        <w:t xml:space="preserve">Почему мы болеем. Прививки от болезней. Как избежать отравлений. Безопасность при любой погоде. Как уберечься от порезов, ушибов, переломов. 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4.Безопасность в природе. </w:t>
      </w:r>
      <w:r w:rsidRPr="00D436D7">
        <w:rPr>
          <w:color w:val="000000"/>
          <w:shd w:val="clear" w:color="auto" w:fill="FFFFFF"/>
          <w:lang w:val="ru-RU"/>
        </w:rPr>
        <w:t>Опасные растения. Опасные грибы. Опасные насекомые. Опасные животные. Опасные явления природы.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5.Безопасный Интернет. </w:t>
      </w:r>
      <w:r w:rsidRPr="00D436D7">
        <w:rPr>
          <w:color w:val="000000"/>
          <w:shd w:val="clear" w:color="auto" w:fill="FFFFFF"/>
          <w:lang w:val="ru-RU"/>
        </w:rPr>
        <w:t xml:space="preserve">Правила безопасного поведения в Интернете. Мошенничество в сети интернет. Какие </w:t>
      </w:r>
      <w:r w:rsidRPr="00D436D7">
        <w:rPr>
          <w:color w:val="000000"/>
          <w:shd w:val="clear" w:color="auto" w:fill="FFFFFF"/>
        </w:rPr>
        <w:t> </w:t>
      </w:r>
      <w:r w:rsidRPr="00D436D7">
        <w:rPr>
          <w:color w:val="000000"/>
          <w:shd w:val="clear" w:color="auto" w:fill="FFFFFF"/>
          <w:lang w:val="ru-RU"/>
        </w:rPr>
        <w:t>опасности ждут школьника в сети Интернет. Опасности в Интернете.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color w:val="000000"/>
          <w:lang w:val="ru-RU"/>
        </w:rPr>
        <w:t xml:space="preserve">6.Социальная безопасность (профилактика ПАВ, курения, алкоголизма). </w:t>
      </w:r>
      <w:r w:rsidRPr="00D436D7">
        <w:rPr>
          <w:color w:val="000000"/>
          <w:shd w:val="clear" w:color="auto" w:fill="FFFFFF"/>
          <w:lang w:val="ru-RU"/>
        </w:rPr>
        <w:t xml:space="preserve">Кто и почему употребляет </w:t>
      </w:r>
      <w:proofErr w:type="spellStart"/>
      <w:r w:rsidRPr="00D436D7">
        <w:rPr>
          <w:color w:val="000000"/>
          <w:shd w:val="clear" w:color="auto" w:fill="FFFFFF"/>
          <w:lang w:val="ru-RU"/>
        </w:rPr>
        <w:t>психоактивные</w:t>
      </w:r>
      <w:proofErr w:type="spellEnd"/>
      <w:r w:rsidRPr="00D436D7">
        <w:rPr>
          <w:color w:val="000000"/>
          <w:shd w:val="clear" w:color="auto" w:fill="FFFFFF"/>
          <w:lang w:val="ru-RU"/>
        </w:rPr>
        <w:t xml:space="preserve"> вещества. Профилактика употребления СПАЙСА. Профилактика </w:t>
      </w:r>
      <w:proofErr w:type="spellStart"/>
      <w:r w:rsidRPr="00D436D7">
        <w:rPr>
          <w:color w:val="000000"/>
          <w:shd w:val="clear" w:color="auto" w:fill="FFFFFF"/>
          <w:lang w:val="ru-RU"/>
        </w:rPr>
        <w:t>табакокурения</w:t>
      </w:r>
      <w:proofErr w:type="spellEnd"/>
      <w:r w:rsidRPr="00D436D7">
        <w:rPr>
          <w:color w:val="000000"/>
          <w:shd w:val="clear" w:color="auto" w:fill="FFFFFF"/>
          <w:lang w:val="ru-RU"/>
        </w:rPr>
        <w:t xml:space="preserve">. </w:t>
      </w:r>
      <w:proofErr w:type="spellStart"/>
      <w:r w:rsidRPr="00D436D7">
        <w:rPr>
          <w:color w:val="000000"/>
          <w:shd w:val="clear" w:color="auto" w:fill="FFFFFF"/>
          <w:lang w:val="ru-RU"/>
        </w:rPr>
        <w:t>Алгоколь</w:t>
      </w:r>
      <w:proofErr w:type="spellEnd"/>
      <w:r w:rsidRPr="00D436D7">
        <w:rPr>
          <w:color w:val="000000"/>
          <w:shd w:val="clear" w:color="auto" w:fill="FFFFFF"/>
          <w:lang w:val="ru-RU"/>
        </w:rPr>
        <w:t xml:space="preserve"> и здоровье. Мы за здоровый образ жизни.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rFonts w:eastAsia="Calibri"/>
          <w:b/>
          <w:bCs/>
          <w:iCs/>
          <w:lang w:val="ru-RU"/>
        </w:rPr>
      </w:pPr>
      <w:r w:rsidRPr="00D436D7">
        <w:rPr>
          <w:rFonts w:eastAsia="Calibri"/>
          <w:b/>
          <w:bCs/>
          <w:iCs/>
          <w:lang w:val="ru-RU"/>
        </w:rPr>
        <w:t>3 класс</w:t>
      </w:r>
    </w:p>
    <w:p w:rsidR="005429C4" w:rsidRPr="00D436D7" w:rsidRDefault="005429C4" w:rsidP="00D436D7">
      <w:pPr>
        <w:pStyle w:val="c4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1.«Школа </w:t>
      </w:r>
      <w:proofErr w:type="spellStart"/>
      <w:r w:rsidRPr="00D436D7">
        <w:rPr>
          <w:rStyle w:val="c6"/>
          <w:color w:val="000000"/>
          <w:lang w:val="ru-RU"/>
        </w:rPr>
        <w:t>Светофоркина</w:t>
      </w:r>
      <w:proofErr w:type="spellEnd"/>
      <w:r w:rsidRPr="00D436D7">
        <w:rPr>
          <w:rStyle w:val="c6"/>
          <w:color w:val="000000"/>
          <w:lang w:val="ru-RU"/>
        </w:rPr>
        <w:t>». Берегись автомобиля</w:t>
      </w:r>
      <w:proofErr w:type="gramStart"/>
      <w:r w:rsidRPr="00D436D7">
        <w:rPr>
          <w:rStyle w:val="c6"/>
          <w:color w:val="000000"/>
          <w:lang w:val="ru-RU"/>
        </w:rPr>
        <w:t xml:space="preserve"> .</w:t>
      </w:r>
      <w:proofErr w:type="gramEnd"/>
      <w:r w:rsidRPr="00D436D7">
        <w:rPr>
          <w:color w:val="000000"/>
          <w:lang w:val="ru-RU"/>
        </w:rPr>
        <w:t xml:space="preserve"> </w:t>
      </w:r>
      <w:r w:rsidRPr="00D436D7">
        <w:rPr>
          <w:rStyle w:val="c6"/>
          <w:color w:val="000000"/>
          <w:lang w:val="ru-RU"/>
        </w:rPr>
        <w:t xml:space="preserve">Виды транспорта. </w:t>
      </w:r>
      <w:r w:rsidRPr="00D436D7">
        <w:rPr>
          <w:color w:val="000000"/>
          <w:shd w:val="clear" w:color="auto" w:fill="FFFFFF"/>
          <w:lang w:val="ru-RU"/>
        </w:rPr>
        <w:t>Движение пешеходов по улице и дороге</w:t>
      </w:r>
      <w:proofErr w:type="gramStart"/>
      <w:r w:rsidRPr="00D436D7">
        <w:rPr>
          <w:color w:val="000000"/>
          <w:shd w:val="clear" w:color="auto" w:fill="FFFFFF"/>
          <w:lang w:val="ru-RU"/>
        </w:rPr>
        <w:t xml:space="preserve"> .</w:t>
      </w:r>
      <w:proofErr w:type="gramEnd"/>
      <w:r w:rsidRPr="00D436D7">
        <w:rPr>
          <w:color w:val="000000"/>
          <w:shd w:val="clear" w:color="auto" w:fill="FFFFFF"/>
          <w:lang w:val="ru-RU"/>
        </w:rPr>
        <w:t xml:space="preserve"> Движение пешеходов в непогоду и темноте. Безопасность на железной дороге.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2.Безопасность в быту. </w:t>
      </w:r>
      <w:r w:rsidRPr="00D436D7">
        <w:rPr>
          <w:color w:val="000000"/>
          <w:shd w:val="clear" w:color="auto" w:fill="FFFFFF"/>
          <w:lang w:val="ru-RU"/>
        </w:rPr>
        <w:t>Правила поведения с незнакомцами. Наступает Новый год. Как обращаться с электроприборами. Правила безопасности на льду. Огонь, вода и газ.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>3.«Твое здоровье».</w:t>
      </w:r>
      <w:r w:rsidRPr="00D436D7">
        <w:rPr>
          <w:color w:val="000000"/>
          <w:shd w:val="clear" w:color="auto" w:fill="FFFFFF"/>
          <w:lang w:val="ru-RU"/>
        </w:rPr>
        <w:t xml:space="preserve"> Добрым быть приятнее, чем злым, завистливым и жадным. Не грызи ногти, не ковыряй в носу. Как нужно одеваться. Как вести себя за столом. </w:t>
      </w:r>
      <w:r w:rsidRPr="00D436D7">
        <w:rPr>
          <w:color w:val="000000"/>
          <w:shd w:val="clear" w:color="auto" w:fill="FFFFFF"/>
        </w:rPr>
        <w:t> </w:t>
      </w:r>
      <w:r w:rsidRPr="00D436D7">
        <w:rPr>
          <w:color w:val="000000"/>
          <w:shd w:val="clear" w:color="auto" w:fill="FFFFFF"/>
          <w:lang w:val="ru-RU"/>
        </w:rPr>
        <w:t xml:space="preserve">Как вести себя в гостях. </w:t>
      </w:r>
      <w:r w:rsidRPr="00D436D7">
        <w:rPr>
          <w:color w:val="000000"/>
          <w:shd w:val="clear" w:color="auto" w:fill="FFFFFF"/>
        </w:rPr>
        <w:t> </w:t>
      </w:r>
      <w:r w:rsidRPr="00D436D7">
        <w:rPr>
          <w:color w:val="000000"/>
          <w:shd w:val="clear" w:color="auto" w:fill="FFFFFF"/>
          <w:lang w:val="ru-RU"/>
        </w:rPr>
        <w:t xml:space="preserve"> </w:t>
      </w:r>
      <w:r w:rsidRPr="00D436D7">
        <w:rPr>
          <w:color w:val="000000"/>
          <w:shd w:val="clear" w:color="auto" w:fill="FFFFFF"/>
        </w:rPr>
        <w:t> </w:t>
      </w:r>
      <w:r w:rsidRPr="00D436D7">
        <w:rPr>
          <w:color w:val="000000"/>
          <w:shd w:val="clear" w:color="auto" w:fill="FFFFFF"/>
          <w:lang w:val="ru-RU"/>
        </w:rPr>
        <w:t xml:space="preserve"> Как вести себя в общественных местах.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4.Безопасность в природе. </w:t>
      </w:r>
      <w:r w:rsidRPr="00D436D7">
        <w:rPr>
          <w:color w:val="000000"/>
          <w:shd w:val="clear" w:color="auto" w:fill="FFFFFF"/>
          <w:lang w:val="ru-RU"/>
        </w:rPr>
        <w:t>Как вести себя во время грозы. Осторожно, гололёд! Опасность схода снега с крыш. Метели, снежные бури, снегопады и сильные мороз.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5.Безопасный Интернет. </w:t>
      </w:r>
      <w:r w:rsidRPr="00D436D7">
        <w:rPr>
          <w:color w:val="000000"/>
          <w:shd w:val="clear" w:color="auto" w:fill="FFFFFF"/>
          <w:lang w:val="ru-RU"/>
        </w:rPr>
        <w:t>Компьютер-враг, друг, помощник? Компьютер и здоровье. Компьютер и компьютерные игры. Путешествие в страну «Безопасный интернет».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color w:val="000000"/>
          <w:lang w:val="ru-RU"/>
        </w:rPr>
        <w:lastRenderedPageBreak/>
        <w:t xml:space="preserve">6.Социальная безопасность (профилактика ПАВ, курения, алкоголизма). </w:t>
      </w:r>
      <w:r w:rsidRPr="00D436D7">
        <w:rPr>
          <w:color w:val="000000"/>
          <w:shd w:val="clear" w:color="auto" w:fill="FFFFFF"/>
          <w:lang w:val="ru-RU"/>
        </w:rPr>
        <w:t xml:space="preserve">Профилактика </w:t>
      </w:r>
      <w:proofErr w:type="spellStart"/>
      <w:r w:rsidRPr="00D436D7">
        <w:rPr>
          <w:color w:val="000000"/>
          <w:shd w:val="clear" w:color="auto" w:fill="FFFFFF"/>
          <w:lang w:val="ru-RU"/>
        </w:rPr>
        <w:t>табакокурения</w:t>
      </w:r>
      <w:proofErr w:type="spellEnd"/>
      <w:r w:rsidRPr="00D436D7">
        <w:rPr>
          <w:color w:val="000000"/>
          <w:shd w:val="clear" w:color="auto" w:fill="FFFFFF"/>
          <w:lang w:val="ru-RU"/>
        </w:rPr>
        <w:t>. Наркотики - пожизненная ломка. О вреде употребления СПАЙСА. Алкоголь и алкоголизм. Жизнь без наркотиков и алкоголя.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rFonts w:eastAsia="Calibri"/>
          <w:b/>
          <w:bCs/>
          <w:iCs/>
          <w:lang w:val="ru-RU"/>
        </w:rPr>
      </w:pPr>
      <w:r w:rsidRPr="00D436D7">
        <w:rPr>
          <w:rFonts w:eastAsia="Calibri"/>
          <w:b/>
          <w:bCs/>
          <w:iCs/>
          <w:lang w:val="ru-RU"/>
        </w:rPr>
        <w:t>4 класс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1.«Школа </w:t>
      </w:r>
      <w:proofErr w:type="spellStart"/>
      <w:r w:rsidRPr="00D436D7">
        <w:rPr>
          <w:rStyle w:val="c6"/>
          <w:color w:val="000000"/>
          <w:lang w:val="ru-RU"/>
        </w:rPr>
        <w:t>Светофоркина</w:t>
      </w:r>
      <w:proofErr w:type="spellEnd"/>
      <w:r w:rsidRPr="00D436D7">
        <w:rPr>
          <w:rStyle w:val="c6"/>
          <w:color w:val="000000"/>
          <w:lang w:val="ru-RU"/>
        </w:rPr>
        <w:t xml:space="preserve">». </w:t>
      </w:r>
      <w:r w:rsidRPr="00D436D7">
        <w:rPr>
          <w:color w:val="000000"/>
          <w:shd w:val="clear" w:color="auto" w:fill="FFFFFF"/>
          <w:lang w:val="ru-RU"/>
        </w:rPr>
        <w:t xml:space="preserve">Правила перехода дороги: нерегулируемые переходы; </w:t>
      </w:r>
      <w:r w:rsidRPr="00D436D7">
        <w:rPr>
          <w:color w:val="000000"/>
          <w:shd w:val="clear" w:color="auto" w:fill="FFFFFF"/>
        </w:rPr>
        <w:t> </w:t>
      </w:r>
      <w:r w:rsidRPr="00D436D7">
        <w:rPr>
          <w:color w:val="000000"/>
          <w:shd w:val="clear" w:color="auto" w:fill="FFFFFF"/>
          <w:lang w:val="ru-RU"/>
        </w:rPr>
        <w:t xml:space="preserve"> регулируемые переходы; виды светофоров. Мы пассажиры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2.Безопасность в быту. </w:t>
      </w:r>
      <w:r w:rsidRPr="00D436D7">
        <w:rPr>
          <w:color w:val="000000"/>
          <w:shd w:val="clear" w:color="auto" w:fill="FFFFFF"/>
          <w:lang w:val="ru-RU"/>
        </w:rPr>
        <w:t>Профессия пожарный. Пожар в лесу и на даче. Правила поведения в толпе. Правила поведения с животными.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3.«Твое здоровье». </w:t>
      </w:r>
      <w:r w:rsidRPr="00D436D7">
        <w:rPr>
          <w:color w:val="000000"/>
          <w:shd w:val="clear" w:color="auto" w:fill="FFFFFF"/>
          <w:lang w:val="ru-RU"/>
        </w:rPr>
        <w:t>Злой волшебник табак. Злой волшебник алкоголь. Злой волшебник наркотик. Спорт в жизни людей. Физические упражнения, их влияние на физическое развитие и физические качества.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4.Безопасность в природе. </w:t>
      </w:r>
      <w:r w:rsidRPr="00D436D7">
        <w:rPr>
          <w:color w:val="000000"/>
          <w:shd w:val="clear" w:color="auto" w:fill="FFFFFF"/>
          <w:lang w:val="ru-RU"/>
        </w:rPr>
        <w:t xml:space="preserve">Опасный лёд. Если ты заблудился в лесу. Опасности отдыха на природе. Экологическая безопасность. 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rStyle w:val="c6"/>
          <w:color w:val="000000"/>
          <w:lang w:val="ru-RU"/>
        </w:rPr>
        <w:t xml:space="preserve">5.Безопасный Интернет. </w:t>
      </w:r>
      <w:r w:rsidRPr="00D436D7">
        <w:rPr>
          <w:color w:val="000000"/>
          <w:shd w:val="clear" w:color="auto" w:fill="FFFFFF"/>
          <w:lang w:val="ru-RU"/>
        </w:rPr>
        <w:t xml:space="preserve">Правила поведения в сети Интернет. Твоя безопасность в Интернете. Социальные сети в моей жизни. </w:t>
      </w:r>
    </w:p>
    <w:p w:rsidR="005429C4" w:rsidRPr="00D436D7" w:rsidRDefault="005429C4" w:rsidP="00D436D7">
      <w:pPr>
        <w:pStyle w:val="c11"/>
        <w:shd w:val="clear" w:color="auto" w:fill="FFFFFF"/>
        <w:spacing w:before="0" w:beforeAutospacing="0" w:after="0" w:afterAutospacing="0"/>
        <w:ind w:right="-26"/>
        <w:jc w:val="both"/>
        <w:rPr>
          <w:color w:val="000000"/>
          <w:lang w:val="ru-RU"/>
        </w:rPr>
      </w:pPr>
      <w:r w:rsidRPr="00D436D7">
        <w:rPr>
          <w:color w:val="000000"/>
          <w:lang w:val="ru-RU"/>
        </w:rPr>
        <w:t xml:space="preserve">6.Социальная безопасность (профилактика ПАВ, курения, алкоголизма). </w:t>
      </w:r>
      <w:r w:rsidRPr="00D436D7">
        <w:rPr>
          <w:color w:val="000000"/>
          <w:shd w:val="clear" w:color="auto" w:fill="FFFFFF"/>
          <w:lang w:val="ru-RU"/>
        </w:rPr>
        <w:t xml:space="preserve">Профилактика </w:t>
      </w:r>
      <w:proofErr w:type="spellStart"/>
      <w:r w:rsidRPr="00D436D7">
        <w:rPr>
          <w:color w:val="000000"/>
          <w:shd w:val="clear" w:color="auto" w:fill="FFFFFF"/>
          <w:lang w:val="ru-RU"/>
        </w:rPr>
        <w:t>табакокурения</w:t>
      </w:r>
      <w:proofErr w:type="spellEnd"/>
      <w:r w:rsidRPr="00D436D7">
        <w:rPr>
          <w:color w:val="000000"/>
          <w:shd w:val="clear" w:color="auto" w:fill="FFFFFF"/>
          <w:lang w:val="ru-RU"/>
        </w:rPr>
        <w:t xml:space="preserve">. Пивной алкоголизм. Причины употребления наркотиков и ПАВ. Шаг в пропасть (наркотики). </w:t>
      </w:r>
    </w:p>
    <w:p w:rsidR="005429C4" w:rsidRPr="00D436D7" w:rsidRDefault="005429C4" w:rsidP="00D436D7">
      <w:pPr>
        <w:spacing w:after="0" w:line="240" w:lineRule="auto"/>
        <w:rPr>
          <w:rFonts w:ascii="Times New Roman" w:hAnsi="Times New Roman" w:cs="Times New Roman"/>
          <w:b/>
          <w:color w:val="0000CC"/>
          <w:sz w:val="24"/>
          <w:szCs w:val="24"/>
          <w:lang w:val="ru-RU"/>
        </w:rPr>
      </w:pPr>
    </w:p>
    <w:p w:rsidR="005429C4" w:rsidRPr="00D436D7" w:rsidRDefault="005429C4" w:rsidP="00D436D7">
      <w:pPr>
        <w:pStyle w:val="11"/>
        <w:spacing w:before="0" w:after="0" w:line="240" w:lineRule="auto"/>
        <w:ind w:firstLine="709"/>
        <w:jc w:val="center"/>
        <w:rPr>
          <w:rFonts w:eastAsiaTheme="minorEastAsia"/>
          <w:b/>
          <w:kern w:val="0"/>
          <w:lang w:eastAsia="en-US"/>
        </w:rPr>
      </w:pPr>
      <w:r w:rsidRPr="00D436D7">
        <w:rPr>
          <w:rFonts w:eastAsiaTheme="minorEastAsia"/>
          <w:b/>
          <w:kern w:val="0"/>
          <w:lang w:eastAsia="en-US"/>
        </w:rPr>
        <w:t>Описание места учебного предмета в учебном плане</w:t>
      </w:r>
    </w:p>
    <w:p w:rsidR="005429C4" w:rsidRPr="00D436D7" w:rsidRDefault="005429C4" w:rsidP="00D43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D436D7">
        <w:rPr>
          <w:rFonts w:ascii="Times New Roman" w:hAnsi="Times New Roman" w:cs="Times New Roman"/>
          <w:sz w:val="24"/>
          <w:szCs w:val="24"/>
          <w:lang w:val="ru-RU" w:eastAsia="ru-RU"/>
        </w:rPr>
        <w:t>На изучение курса  «Азбука безопасности» в каждом классе отводится 1 час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 xml:space="preserve"> в неделю, </w:t>
      </w:r>
      <w:r w:rsidRPr="00D436D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длительность занятия 35-40 минут</w:t>
      </w:r>
      <w:r w:rsidRPr="00D436D7">
        <w:rPr>
          <w:rFonts w:ascii="Times New Roman" w:hAnsi="Times New Roman" w:cs="Times New Roman"/>
          <w:sz w:val="24"/>
          <w:szCs w:val="24"/>
          <w:lang w:val="ru-RU"/>
        </w:rPr>
        <w:t>. Программа рассчитана</w:t>
      </w:r>
      <w:r w:rsidRPr="00D436D7">
        <w:rPr>
          <w:rFonts w:ascii="Times New Roman" w:hAnsi="Times New Roman" w:cs="Times New Roman"/>
          <w:sz w:val="24"/>
          <w:szCs w:val="24"/>
          <w:lang w:val="ru-RU" w:eastAsia="ru-RU"/>
        </w:rPr>
        <w:t>: 1 класс- 33 часа, 2-4 классы – по 35 часов.</w:t>
      </w:r>
      <w:r w:rsidRPr="00D436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5429C4" w:rsidRPr="00D436D7" w:rsidRDefault="005429C4" w:rsidP="00D436D7">
      <w:pPr>
        <w:pStyle w:val="11"/>
        <w:spacing w:before="0" w:after="0" w:line="240" w:lineRule="auto"/>
        <w:ind w:firstLine="709"/>
        <w:jc w:val="center"/>
        <w:rPr>
          <w:rFonts w:eastAsiaTheme="minorEastAsia"/>
          <w:kern w:val="0"/>
          <w:lang w:eastAsia="en-US"/>
        </w:rPr>
      </w:pPr>
      <w:r w:rsidRPr="00D436D7">
        <w:rPr>
          <w:rFonts w:eastAsiaTheme="minorEastAsia"/>
          <w:kern w:val="0"/>
          <w:lang w:eastAsia="en-US"/>
        </w:rPr>
        <w:t>Тематический план (1 класс)</w:t>
      </w:r>
    </w:p>
    <w:tbl>
      <w:tblPr>
        <w:tblStyle w:val="a5"/>
        <w:tblW w:w="0" w:type="auto"/>
        <w:tblLook w:val="04A0"/>
      </w:tblPr>
      <w:tblGrid>
        <w:gridCol w:w="1216"/>
        <w:gridCol w:w="5242"/>
        <w:gridCol w:w="3241"/>
      </w:tblGrid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№</w:t>
            </w:r>
          </w:p>
        </w:tc>
        <w:tc>
          <w:tcPr>
            <w:tcW w:w="5242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Наименование раздела, темы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Количество часов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1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 xml:space="preserve">Школа </w:t>
            </w:r>
            <w:proofErr w:type="spellStart"/>
            <w:r w:rsidRPr="00D436D7">
              <w:rPr>
                <w:rStyle w:val="c6"/>
                <w:color w:val="000000"/>
              </w:rPr>
              <w:t>Светофоркина</w:t>
            </w:r>
            <w:proofErr w:type="spellEnd"/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2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Безопасность в быту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3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Твое здоровье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4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Безопасность в природе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5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Безопасный Интернет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4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Социальная безопасность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5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right"/>
              <w:rPr>
                <w:rStyle w:val="c6"/>
                <w:color w:val="000000"/>
              </w:rPr>
            </w:pPr>
            <w:r w:rsidRPr="00D436D7">
              <w:rPr>
                <w:rStyle w:val="c6"/>
                <w:color w:val="000000"/>
              </w:rPr>
              <w:t xml:space="preserve">Итого 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33</w:t>
            </w:r>
          </w:p>
        </w:tc>
      </w:tr>
    </w:tbl>
    <w:p w:rsidR="005429C4" w:rsidRPr="00D436D7" w:rsidRDefault="005429C4" w:rsidP="00D43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29C4" w:rsidRPr="00D436D7" w:rsidRDefault="005429C4" w:rsidP="00D436D7">
      <w:pPr>
        <w:pStyle w:val="11"/>
        <w:spacing w:before="0" w:after="0" w:line="240" w:lineRule="auto"/>
        <w:ind w:firstLine="709"/>
        <w:jc w:val="center"/>
        <w:rPr>
          <w:rFonts w:eastAsiaTheme="minorEastAsia"/>
          <w:kern w:val="0"/>
          <w:lang w:eastAsia="en-US"/>
        </w:rPr>
      </w:pPr>
      <w:r w:rsidRPr="00D436D7">
        <w:rPr>
          <w:rFonts w:eastAsiaTheme="minorEastAsia"/>
          <w:kern w:val="0"/>
          <w:lang w:eastAsia="en-US"/>
        </w:rPr>
        <w:t>Тематический план (2 класс)</w:t>
      </w:r>
    </w:p>
    <w:tbl>
      <w:tblPr>
        <w:tblStyle w:val="a5"/>
        <w:tblW w:w="0" w:type="auto"/>
        <w:tblLook w:val="04A0"/>
      </w:tblPr>
      <w:tblGrid>
        <w:gridCol w:w="1216"/>
        <w:gridCol w:w="5242"/>
        <w:gridCol w:w="3241"/>
      </w:tblGrid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№</w:t>
            </w:r>
          </w:p>
        </w:tc>
        <w:tc>
          <w:tcPr>
            <w:tcW w:w="5242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Наименование раздела, темы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Количество часов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1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 xml:space="preserve">Школа </w:t>
            </w:r>
            <w:proofErr w:type="spellStart"/>
            <w:r w:rsidRPr="00D436D7">
              <w:rPr>
                <w:rStyle w:val="c6"/>
                <w:color w:val="000000"/>
              </w:rPr>
              <w:t>Светофоркина</w:t>
            </w:r>
            <w:proofErr w:type="spellEnd"/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7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2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Безопасность в быту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7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3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Твое здоровье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4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Безопасность в природе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5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Безопасный Интернет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4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Социальная безопасность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5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right"/>
              <w:rPr>
                <w:rStyle w:val="c6"/>
                <w:color w:val="000000"/>
              </w:rPr>
            </w:pPr>
            <w:r w:rsidRPr="00D436D7">
              <w:rPr>
                <w:rStyle w:val="c6"/>
                <w:color w:val="000000"/>
              </w:rPr>
              <w:t xml:space="preserve">Итого 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35</w:t>
            </w:r>
          </w:p>
        </w:tc>
      </w:tr>
    </w:tbl>
    <w:p w:rsidR="005429C4" w:rsidRPr="00D436D7" w:rsidRDefault="005429C4" w:rsidP="00D436D7">
      <w:pPr>
        <w:pStyle w:val="11"/>
        <w:spacing w:before="0" w:after="0" w:line="240" w:lineRule="auto"/>
        <w:ind w:firstLine="709"/>
        <w:jc w:val="center"/>
        <w:rPr>
          <w:rFonts w:eastAsiaTheme="minorEastAsia"/>
          <w:kern w:val="0"/>
          <w:lang w:eastAsia="en-US"/>
        </w:rPr>
      </w:pPr>
    </w:p>
    <w:p w:rsidR="005429C4" w:rsidRPr="00D436D7" w:rsidRDefault="005429C4" w:rsidP="00D436D7">
      <w:pPr>
        <w:pStyle w:val="11"/>
        <w:spacing w:before="0" w:after="0" w:line="240" w:lineRule="auto"/>
        <w:ind w:firstLine="709"/>
        <w:jc w:val="center"/>
        <w:rPr>
          <w:rFonts w:eastAsiaTheme="minorEastAsia"/>
          <w:kern w:val="0"/>
          <w:lang w:eastAsia="en-US"/>
        </w:rPr>
      </w:pPr>
      <w:r w:rsidRPr="00D436D7">
        <w:rPr>
          <w:rFonts w:eastAsiaTheme="minorEastAsia"/>
          <w:kern w:val="0"/>
          <w:lang w:eastAsia="en-US"/>
        </w:rPr>
        <w:t>Тематический план (3 класс)</w:t>
      </w:r>
    </w:p>
    <w:tbl>
      <w:tblPr>
        <w:tblStyle w:val="a5"/>
        <w:tblW w:w="0" w:type="auto"/>
        <w:tblLook w:val="04A0"/>
      </w:tblPr>
      <w:tblGrid>
        <w:gridCol w:w="1216"/>
        <w:gridCol w:w="5242"/>
        <w:gridCol w:w="3241"/>
      </w:tblGrid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№</w:t>
            </w:r>
          </w:p>
        </w:tc>
        <w:tc>
          <w:tcPr>
            <w:tcW w:w="5242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Наименование раздела, темы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Количество часов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1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 xml:space="preserve">Школа </w:t>
            </w:r>
            <w:proofErr w:type="spellStart"/>
            <w:r w:rsidRPr="00D436D7">
              <w:rPr>
                <w:rStyle w:val="c6"/>
                <w:color w:val="000000"/>
              </w:rPr>
              <w:t>Светофоркина</w:t>
            </w:r>
            <w:proofErr w:type="spellEnd"/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2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Безопасность в быту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7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3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Твое здоровье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4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Безопасность в природе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5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Безопасный Интернет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4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Социальная безопасность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right"/>
              <w:rPr>
                <w:rStyle w:val="c6"/>
                <w:color w:val="000000"/>
              </w:rPr>
            </w:pPr>
            <w:r w:rsidRPr="00D436D7">
              <w:rPr>
                <w:rStyle w:val="c6"/>
                <w:color w:val="000000"/>
              </w:rPr>
              <w:t xml:space="preserve">Итого 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35</w:t>
            </w:r>
          </w:p>
        </w:tc>
      </w:tr>
    </w:tbl>
    <w:p w:rsidR="005429C4" w:rsidRPr="00D436D7" w:rsidRDefault="005429C4" w:rsidP="00D436D7">
      <w:pPr>
        <w:pStyle w:val="11"/>
        <w:spacing w:before="0" w:after="0" w:line="240" w:lineRule="auto"/>
        <w:ind w:firstLine="709"/>
        <w:jc w:val="center"/>
        <w:rPr>
          <w:rFonts w:eastAsiaTheme="minorEastAsia"/>
          <w:kern w:val="0"/>
          <w:lang w:eastAsia="en-US"/>
        </w:rPr>
      </w:pPr>
    </w:p>
    <w:p w:rsidR="005429C4" w:rsidRPr="00D436D7" w:rsidRDefault="005429C4" w:rsidP="00D436D7">
      <w:pPr>
        <w:pStyle w:val="11"/>
        <w:spacing w:before="0" w:after="0" w:line="240" w:lineRule="auto"/>
        <w:ind w:firstLine="709"/>
        <w:jc w:val="center"/>
        <w:rPr>
          <w:rFonts w:eastAsiaTheme="minorEastAsia"/>
          <w:kern w:val="0"/>
          <w:lang w:eastAsia="en-US"/>
        </w:rPr>
      </w:pPr>
      <w:r w:rsidRPr="00D436D7">
        <w:rPr>
          <w:rFonts w:eastAsiaTheme="minorEastAsia"/>
          <w:kern w:val="0"/>
          <w:lang w:eastAsia="en-US"/>
        </w:rPr>
        <w:t>Тематический план (4 класс)</w:t>
      </w:r>
    </w:p>
    <w:tbl>
      <w:tblPr>
        <w:tblStyle w:val="a5"/>
        <w:tblW w:w="0" w:type="auto"/>
        <w:tblLook w:val="04A0"/>
      </w:tblPr>
      <w:tblGrid>
        <w:gridCol w:w="1216"/>
        <w:gridCol w:w="5242"/>
        <w:gridCol w:w="3241"/>
      </w:tblGrid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№</w:t>
            </w:r>
          </w:p>
        </w:tc>
        <w:tc>
          <w:tcPr>
            <w:tcW w:w="5242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Наименование раздела, темы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Количество часов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1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 xml:space="preserve">Школа </w:t>
            </w:r>
            <w:proofErr w:type="spellStart"/>
            <w:r w:rsidRPr="00D436D7">
              <w:rPr>
                <w:rStyle w:val="c6"/>
                <w:color w:val="000000"/>
              </w:rPr>
              <w:t>Светофоркина</w:t>
            </w:r>
            <w:proofErr w:type="spellEnd"/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2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Безопасность в быту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7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3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Твое здоровье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4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Безопасность в природе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5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Безопасный Интернет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5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6</w:t>
            </w: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both"/>
              <w:rPr>
                <w:color w:val="000000"/>
              </w:rPr>
            </w:pPr>
            <w:r w:rsidRPr="00D436D7">
              <w:rPr>
                <w:rStyle w:val="c6"/>
                <w:color w:val="000000"/>
              </w:rPr>
              <w:t>Социальная безопасность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5</w:t>
            </w:r>
          </w:p>
        </w:tc>
      </w:tr>
      <w:tr w:rsidR="005429C4" w:rsidRPr="00D436D7" w:rsidTr="005429C4">
        <w:tc>
          <w:tcPr>
            <w:tcW w:w="1216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</w:p>
        </w:tc>
        <w:tc>
          <w:tcPr>
            <w:tcW w:w="5242" w:type="dxa"/>
            <w:vAlign w:val="center"/>
          </w:tcPr>
          <w:p w:rsidR="005429C4" w:rsidRPr="00D436D7" w:rsidRDefault="005429C4" w:rsidP="00D436D7">
            <w:pPr>
              <w:pStyle w:val="c11"/>
              <w:spacing w:before="0" w:beforeAutospacing="0" w:after="0" w:afterAutospacing="0"/>
              <w:jc w:val="right"/>
              <w:rPr>
                <w:rStyle w:val="c6"/>
                <w:color w:val="000000"/>
              </w:rPr>
            </w:pPr>
            <w:r w:rsidRPr="00D436D7">
              <w:rPr>
                <w:rStyle w:val="c6"/>
                <w:color w:val="000000"/>
              </w:rPr>
              <w:t xml:space="preserve">Итого </w:t>
            </w:r>
          </w:p>
        </w:tc>
        <w:tc>
          <w:tcPr>
            <w:tcW w:w="3241" w:type="dxa"/>
          </w:tcPr>
          <w:p w:rsidR="005429C4" w:rsidRPr="00D436D7" w:rsidRDefault="005429C4" w:rsidP="00D436D7">
            <w:pPr>
              <w:pStyle w:val="11"/>
              <w:spacing w:before="0" w:after="0" w:line="240" w:lineRule="auto"/>
              <w:ind w:firstLine="709"/>
              <w:jc w:val="both"/>
              <w:rPr>
                <w:rFonts w:eastAsiaTheme="minorEastAsia"/>
                <w:kern w:val="0"/>
                <w:lang w:eastAsia="en-US"/>
              </w:rPr>
            </w:pPr>
            <w:r w:rsidRPr="00D436D7">
              <w:rPr>
                <w:rFonts w:eastAsiaTheme="minorEastAsia"/>
                <w:kern w:val="0"/>
                <w:lang w:eastAsia="en-US"/>
              </w:rPr>
              <w:t>35</w:t>
            </w:r>
          </w:p>
        </w:tc>
      </w:tr>
    </w:tbl>
    <w:p w:rsidR="005429C4" w:rsidRPr="00D436D7" w:rsidRDefault="005429C4" w:rsidP="00D43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29C4" w:rsidRPr="00D436D7" w:rsidRDefault="005429C4" w:rsidP="00D436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D436D7">
        <w:rPr>
          <w:rFonts w:ascii="Times New Roman" w:hAnsi="Times New Roman" w:cs="Times New Roman"/>
          <w:b/>
          <w:sz w:val="24"/>
          <w:szCs w:val="24"/>
        </w:rPr>
        <w:t>III</w:t>
      </w:r>
      <w:r w:rsidRPr="00D436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Pr="00D436D7">
        <w:rPr>
          <w:rFonts w:ascii="Times New Roman" w:hAnsi="Times New Roman" w:cs="Times New Roman"/>
          <w:b/>
          <w:bCs/>
          <w:color w:val="333333"/>
          <w:sz w:val="24"/>
          <w:szCs w:val="24"/>
          <w:lang w:val="ru-RU"/>
        </w:rPr>
        <w:t>Описание материально- технического обеспечения образовательной деятельности.</w:t>
      </w:r>
    </w:p>
    <w:p w:rsidR="005429C4" w:rsidRPr="00D436D7" w:rsidRDefault="005429C4" w:rsidP="00D436D7">
      <w:pPr>
        <w:tabs>
          <w:tab w:val="num" w:pos="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436D7">
        <w:rPr>
          <w:rFonts w:ascii="Times New Roman" w:hAnsi="Times New Roman" w:cs="Times New Roman"/>
          <w:b/>
          <w:sz w:val="24"/>
          <w:szCs w:val="24"/>
        </w:rPr>
        <w:t>Учебно-методическое</w:t>
      </w:r>
      <w:proofErr w:type="spellEnd"/>
      <w:r w:rsidRPr="00D436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36D7">
        <w:rPr>
          <w:rFonts w:ascii="Times New Roman" w:hAnsi="Times New Roman" w:cs="Times New Roman"/>
          <w:b/>
          <w:sz w:val="24"/>
          <w:szCs w:val="24"/>
        </w:rPr>
        <w:t>обеспечение</w:t>
      </w:r>
      <w:proofErr w:type="spellEnd"/>
      <w:r w:rsidRPr="00D436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36D7">
        <w:rPr>
          <w:rFonts w:ascii="Times New Roman" w:hAnsi="Times New Roman" w:cs="Times New Roman"/>
          <w:b/>
          <w:sz w:val="24"/>
          <w:szCs w:val="24"/>
        </w:rPr>
        <w:t>образовательного</w:t>
      </w:r>
      <w:proofErr w:type="spellEnd"/>
      <w:r w:rsidRPr="00D436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36D7">
        <w:rPr>
          <w:rFonts w:ascii="Times New Roman" w:hAnsi="Times New Roman" w:cs="Times New Roman"/>
          <w:b/>
          <w:sz w:val="24"/>
          <w:szCs w:val="24"/>
        </w:rPr>
        <w:t>процесса</w:t>
      </w:r>
      <w:proofErr w:type="spellEnd"/>
    </w:p>
    <w:p w:rsidR="005429C4" w:rsidRPr="00D436D7" w:rsidRDefault="005429C4" w:rsidP="00D436D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429C4" w:rsidRPr="00D436D7" w:rsidRDefault="005429C4" w:rsidP="00D436D7">
      <w:pPr>
        <w:pStyle w:val="a3"/>
        <w:numPr>
          <w:ilvl w:val="0"/>
          <w:numId w:val="1"/>
        </w:numPr>
        <w:spacing w:before="0" w:beforeAutospacing="0" w:after="0" w:afterAutospacing="0"/>
        <w:sectPr w:rsidR="005429C4" w:rsidRPr="00D436D7" w:rsidSect="005429C4">
          <w:footerReference w:type="even" r:id="rId5"/>
          <w:footerReference w:type="default" r:id="rId6"/>
          <w:pgSz w:w="11340" w:h="16840" w:code="9"/>
          <w:pgMar w:top="737" w:right="780" w:bottom="357" w:left="1077" w:header="709" w:footer="709" w:gutter="0"/>
          <w:paperSrc w:first="15"/>
          <w:cols w:space="708"/>
          <w:docGrid w:linePitch="360"/>
        </w:sectPr>
      </w:pPr>
      <w:r w:rsidRPr="00D436D7">
        <w:t>Интернет-ресурсы</w:t>
      </w:r>
    </w:p>
    <w:p w:rsidR="00D436D7" w:rsidRPr="00D436D7" w:rsidRDefault="00D436D7" w:rsidP="00D436D7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D436D7">
        <w:rPr>
          <w:rFonts w:ascii="Times New Roman" w:hAnsi="Times New Roman"/>
          <w:sz w:val="28"/>
          <w:szCs w:val="28"/>
          <w:lang w:val="ru-RU"/>
        </w:rPr>
        <w:lastRenderedPageBreak/>
        <w:t>Календарно – тематическое планирование</w:t>
      </w:r>
      <w:r>
        <w:rPr>
          <w:rFonts w:ascii="Times New Roman" w:hAnsi="Times New Roman"/>
          <w:sz w:val="28"/>
          <w:szCs w:val="28"/>
          <w:lang w:val="ru-RU"/>
        </w:rPr>
        <w:t xml:space="preserve"> (Азбука безопасности)</w:t>
      </w:r>
    </w:p>
    <w:tbl>
      <w:tblPr>
        <w:tblStyle w:val="a5"/>
        <w:tblW w:w="9462" w:type="dxa"/>
        <w:tblLook w:val="04A0"/>
      </w:tblPr>
      <w:tblGrid>
        <w:gridCol w:w="675"/>
        <w:gridCol w:w="4678"/>
        <w:gridCol w:w="1417"/>
        <w:gridCol w:w="1417"/>
        <w:gridCol w:w="1275"/>
      </w:tblGrid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jc w:val="center"/>
              <w:rPr>
                <w:sz w:val="24"/>
                <w:szCs w:val="24"/>
              </w:rPr>
            </w:pPr>
            <w:r w:rsidRPr="007760E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760E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760E9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007760E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</w:tcPr>
          <w:p w:rsidR="00D436D7" w:rsidRPr="007760E9" w:rsidRDefault="00D436D7" w:rsidP="00D436D7">
            <w:pPr>
              <w:jc w:val="center"/>
              <w:rPr>
                <w:sz w:val="24"/>
                <w:szCs w:val="24"/>
              </w:rPr>
            </w:pPr>
            <w:r w:rsidRPr="007760E9">
              <w:rPr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D436D7" w:rsidRPr="007760E9" w:rsidRDefault="00D436D7" w:rsidP="00D436D7">
            <w:pPr>
              <w:jc w:val="center"/>
              <w:rPr>
                <w:sz w:val="24"/>
                <w:szCs w:val="24"/>
              </w:rPr>
            </w:pPr>
            <w:r w:rsidRPr="007760E9">
              <w:rPr>
                <w:sz w:val="24"/>
                <w:szCs w:val="24"/>
              </w:rPr>
              <w:t>Кол-во часов</w:t>
            </w:r>
          </w:p>
        </w:tc>
        <w:tc>
          <w:tcPr>
            <w:tcW w:w="2692" w:type="dxa"/>
            <w:gridSpan w:val="2"/>
          </w:tcPr>
          <w:p w:rsidR="00D436D7" w:rsidRPr="007760E9" w:rsidRDefault="00D436D7" w:rsidP="00D436D7">
            <w:pPr>
              <w:jc w:val="center"/>
              <w:rPr>
                <w:sz w:val="24"/>
                <w:szCs w:val="24"/>
              </w:rPr>
            </w:pPr>
            <w:r w:rsidRPr="007760E9">
              <w:rPr>
                <w:sz w:val="24"/>
                <w:szCs w:val="24"/>
              </w:rPr>
              <w:t>Дата</w:t>
            </w:r>
          </w:p>
          <w:p w:rsidR="00D436D7" w:rsidRPr="007760E9" w:rsidRDefault="00D436D7" w:rsidP="00D436D7">
            <w:pPr>
              <w:rPr>
                <w:sz w:val="24"/>
                <w:szCs w:val="24"/>
              </w:rPr>
            </w:pPr>
            <w:r w:rsidRPr="007760E9">
              <w:rPr>
                <w:sz w:val="24"/>
                <w:szCs w:val="24"/>
              </w:rPr>
              <w:t xml:space="preserve">     план</w:t>
            </w:r>
            <w:proofErr w:type="gramStart"/>
            <w:r w:rsidRPr="007760E9">
              <w:rPr>
                <w:sz w:val="24"/>
                <w:szCs w:val="24"/>
              </w:rPr>
              <w:t>.</w:t>
            </w:r>
            <w:proofErr w:type="gramEnd"/>
            <w:r w:rsidRPr="007760E9">
              <w:rPr>
                <w:sz w:val="24"/>
                <w:szCs w:val="24"/>
              </w:rPr>
              <w:t xml:space="preserve">                  </w:t>
            </w:r>
            <w:proofErr w:type="gramStart"/>
            <w:r w:rsidRPr="007760E9">
              <w:rPr>
                <w:sz w:val="24"/>
                <w:szCs w:val="24"/>
              </w:rPr>
              <w:t>ф</w:t>
            </w:r>
            <w:proofErr w:type="gramEnd"/>
            <w:r w:rsidRPr="007760E9">
              <w:rPr>
                <w:sz w:val="24"/>
                <w:szCs w:val="24"/>
              </w:rPr>
              <w:t>акт.</w:t>
            </w: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 w:rsidRPr="007760E9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pStyle w:val="a3"/>
              <w:spacing w:before="0" w:beforeAutospacing="0" w:after="0" w:afterAutospacing="0"/>
              <w:rPr>
                <w:b/>
              </w:rPr>
            </w:pPr>
            <w:r w:rsidRPr="001C4B10">
              <w:t xml:space="preserve">Введение. «Школа </w:t>
            </w:r>
            <w:proofErr w:type="spellStart"/>
            <w:r w:rsidRPr="001C4B10">
              <w:t>Светофоркина</w:t>
            </w:r>
            <w:proofErr w:type="spellEnd"/>
            <w:r w:rsidRPr="001C4B10">
              <w:t>».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B40FC1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7.09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 w:rsidRPr="007760E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Как устроена дорога.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B40FC1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Шоссе и тротуар.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B40FC1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Помощники дорожного движения.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B40FC1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Участники дорожного движения.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B40FC1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 и водитель.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212915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Мы – пассажиры.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59526B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Безопасность в быту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EC7B64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Если пожар случился в школе.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D43403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9.11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 xml:space="preserve">Ни </w:t>
            </w:r>
            <w:proofErr w:type="gramStart"/>
            <w:r w:rsidRPr="001C4B10">
              <w:rPr>
                <w:sz w:val="24"/>
                <w:szCs w:val="24"/>
              </w:rPr>
              <w:t>ночью</w:t>
            </w:r>
            <w:proofErr w:type="gramEnd"/>
            <w:r w:rsidRPr="001C4B10">
              <w:rPr>
                <w:sz w:val="24"/>
                <w:szCs w:val="24"/>
              </w:rPr>
              <w:t xml:space="preserve"> ни днем не балуйтесь с огнем.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9A6195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jc w:val="both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Опасные места на улице, во дворе.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4A48E9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Запомните детки-таблетки не конфетки.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2F6B09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jc w:val="both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 xml:space="preserve">Поплотнее кран закрой – </w:t>
            </w:r>
            <w:proofErr w:type="gramStart"/>
            <w:r w:rsidRPr="001C4B10">
              <w:rPr>
                <w:sz w:val="24"/>
                <w:szCs w:val="24"/>
              </w:rPr>
              <w:t>осторожен</w:t>
            </w:r>
            <w:proofErr w:type="gramEnd"/>
            <w:r w:rsidRPr="001C4B10">
              <w:rPr>
                <w:sz w:val="24"/>
                <w:szCs w:val="24"/>
              </w:rPr>
              <w:t xml:space="preserve"> будь с водой.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5755CB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Правила безопасности на льду.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2B6280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Твое здоровье.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6C2921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Почему мы болеем.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8739F1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Прививки от болезней.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8739F1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color w:val="000000"/>
                <w:sz w:val="24"/>
                <w:szCs w:val="24"/>
              </w:rPr>
              <w:t>Как избежать отравле</w:t>
            </w:r>
            <w:r w:rsidRPr="001C4B10">
              <w:rPr>
                <w:color w:val="000000"/>
                <w:sz w:val="24"/>
                <w:szCs w:val="24"/>
              </w:rPr>
              <w:softHyphen/>
              <w:t>ний.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8F772F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Безопасность при любой по</w:t>
            </w:r>
            <w:r w:rsidRPr="001C4B10">
              <w:rPr>
                <w:sz w:val="24"/>
                <w:szCs w:val="24"/>
              </w:rPr>
              <w:softHyphen/>
              <w:t>годе.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764262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1.02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Как уберечься от поре</w:t>
            </w:r>
            <w:r w:rsidRPr="001C4B10">
              <w:rPr>
                <w:sz w:val="24"/>
                <w:szCs w:val="24"/>
              </w:rPr>
              <w:softHyphen/>
              <w:t>зов, уши</w:t>
            </w:r>
            <w:r w:rsidRPr="001C4B10">
              <w:rPr>
                <w:sz w:val="24"/>
                <w:szCs w:val="24"/>
              </w:rPr>
              <w:softHyphen/>
              <w:t>бов, переломов.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6B1EB7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8.02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Безопасность в природе.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DC2E69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Опасные растения.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4E7255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Опасные грибы.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687CAA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Опасные насекомые.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0B2C36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8.03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</w:t>
            </w: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Опасные животные.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CD6B6C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Опасные явления природы.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42024F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5.04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Безопасность в интернете.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F50807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Правила безопасного поведения в Интернете.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412687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260D35">
              <w:rPr>
                <w:sz w:val="24"/>
                <w:szCs w:val="24"/>
              </w:rPr>
              <w:t>Мошенничество в сети интернет</w:t>
            </w:r>
            <w:r w:rsidRPr="001C4B1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Pr="00D57CF9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Какие  опасности ждут школьника в сети Интернет.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3.05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Опасности в Интернете.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bCs/>
                <w:sz w:val="24"/>
                <w:szCs w:val="24"/>
              </w:rPr>
              <w:t>Компьютер и здоровье.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jc w:val="both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Путешествие в страну «Безопасный интернет».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 в интернете.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  <w:tr w:rsidR="00D436D7" w:rsidTr="00D436D7">
        <w:tc>
          <w:tcPr>
            <w:tcW w:w="675" w:type="dxa"/>
          </w:tcPr>
          <w:p w:rsidR="00D436D7" w:rsidRPr="007760E9" w:rsidRDefault="00D436D7" w:rsidP="00D43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678" w:type="dxa"/>
          </w:tcPr>
          <w:p w:rsidR="00D436D7" w:rsidRPr="001C4B10" w:rsidRDefault="00D436D7" w:rsidP="00D436D7">
            <w:pPr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Обобщающее занятие. Викторина.</w:t>
            </w:r>
          </w:p>
        </w:tc>
        <w:tc>
          <w:tcPr>
            <w:tcW w:w="1417" w:type="dxa"/>
          </w:tcPr>
          <w:p w:rsidR="00D436D7" w:rsidRPr="001C4B10" w:rsidRDefault="00D436D7" w:rsidP="00D436D7">
            <w:pPr>
              <w:jc w:val="center"/>
              <w:rPr>
                <w:sz w:val="24"/>
                <w:szCs w:val="24"/>
              </w:rPr>
            </w:pPr>
            <w:r w:rsidRPr="001C4B1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</w:t>
            </w:r>
          </w:p>
        </w:tc>
        <w:tc>
          <w:tcPr>
            <w:tcW w:w="1275" w:type="dxa"/>
          </w:tcPr>
          <w:p w:rsidR="00D436D7" w:rsidRDefault="00D436D7" w:rsidP="00D436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429C4" w:rsidRPr="00CB4715" w:rsidRDefault="005429C4" w:rsidP="00CB4715">
      <w:pPr>
        <w:pStyle w:val="a9"/>
        <w:tabs>
          <w:tab w:val="left" w:pos="1080"/>
        </w:tabs>
        <w:spacing w:line="360" w:lineRule="auto"/>
      </w:pPr>
    </w:p>
    <w:sectPr w:rsidR="005429C4" w:rsidRPr="00CB4715" w:rsidSect="005429C4">
      <w:footerReference w:type="even" r:id="rId7"/>
      <w:footerReference w:type="default" r:id="rId8"/>
      <w:pgSz w:w="11340" w:h="16840" w:code="9"/>
      <w:pgMar w:top="1134" w:right="782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-Regular">
    <w:charset w:val="00"/>
    <w:family w:val="auto"/>
    <w:pitch w:val="variable"/>
    <w:sig w:usb0="00000000" w:usb1="00000000" w:usb2="00000000" w:usb3="00000000" w:csb0="00000000" w:csb1="00000000"/>
  </w:font>
  <w:font w:name="NewtonCSanPin-Ita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6D7" w:rsidRDefault="00D436D7" w:rsidP="005429C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4715">
      <w:rPr>
        <w:rStyle w:val="a8"/>
        <w:noProof/>
      </w:rPr>
      <w:t>23</w:t>
    </w:r>
    <w:r>
      <w:rPr>
        <w:rStyle w:val="a8"/>
      </w:rPr>
      <w:fldChar w:fldCharType="end"/>
    </w:r>
  </w:p>
  <w:p w:rsidR="00D436D7" w:rsidRDefault="00D436D7" w:rsidP="005429C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6D7" w:rsidRDefault="00D436D7">
    <w:pPr>
      <w:pStyle w:val="a6"/>
      <w:jc w:val="center"/>
    </w:pPr>
    <w:fldSimple w:instr="PAGE   \* MERGEFORMAT">
      <w:r w:rsidR="00672886">
        <w:rPr>
          <w:noProof/>
        </w:rPr>
        <w:t>22</w:t>
      </w:r>
    </w:fldSimple>
  </w:p>
  <w:p w:rsidR="00D436D7" w:rsidRDefault="00D436D7" w:rsidP="005429C4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6D7" w:rsidRDefault="00D436D7" w:rsidP="005429C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14</w:t>
    </w:r>
    <w:r>
      <w:rPr>
        <w:rStyle w:val="a8"/>
      </w:rPr>
      <w:fldChar w:fldCharType="end"/>
    </w:r>
  </w:p>
  <w:p w:rsidR="00D436D7" w:rsidRDefault="00D436D7" w:rsidP="005429C4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6D7" w:rsidRDefault="00D436D7" w:rsidP="005429C4">
    <w:pPr>
      <w:pStyle w:val="a6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6"/>
    <w:multiLevelType w:val="singleLevel"/>
    <w:tmpl w:val="00000006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10"/>
    <w:multiLevelType w:val="singleLevel"/>
    <w:tmpl w:val="00000010"/>
    <w:name w:val="WW8Num3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5582769"/>
    <w:multiLevelType w:val="multilevel"/>
    <w:tmpl w:val="57EC8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BE2E18"/>
    <w:multiLevelType w:val="multilevel"/>
    <w:tmpl w:val="1E1A1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900166"/>
    <w:multiLevelType w:val="multilevel"/>
    <w:tmpl w:val="AD02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D43E02"/>
    <w:multiLevelType w:val="multilevel"/>
    <w:tmpl w:val="4058F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9B5E7E"/>
    <w:multiLevelType w:val="multilevel"/>
    <w:tmpl w:val="A4CCB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442442"/>
    <w:multiLevelType w:val="multilevel"/>
    <w:tmpl w:val="6AD4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0857EAD"/>
    <w:multiLevelType w:val="multilevel"/>
    <w:tmpl w:val="23725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480BE5"/>
    <w:multiLevelType w:val="multilevel"/>
    <w:tmpl w:val="F49A7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5E0781"/>
    <w:multiLevelType w:val="hybridMultilevel"/>
    <w:tmpl w:val="186060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1B322E"/>
    <w:multiLevelType w:val="multilevel"/>
    <w:tmpl w:val="9AA41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CD4077"/>
    <w:multiLevelType w:val="multilevel"/>
    <w:tmpl w:val="1D38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F813DD"/>
    <w:multiLevelType w:val="multilevel"/>
    <w:tmpl w:val="80081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042425A"/>
    <w:multiLevelType w:val="hybridMultilevel"/>
    <w:tmpl w:val="87926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2A0E82"/>
    <w:multiLevelType w:val="multilevel"/>
    <w:tmpl w:val="99F4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4534DA"/>
    <w:multiLevelType w:val="multilevel"/>
    <w:tmpl w:val="A1388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EEE1760"/>
    <w:multiLevelType w:val="multilevel"/>
    <w:tmpl w:val="CDF24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EE575D"/>
    <w:multiLevelType w:val="multilevel"/>
    <w:tmpl w:val="AB66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9A163F"/>
    <w:multiLevelType w:val="multilevel"/>
    <w:tmpl w:val="22685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23422F9"/>
    <w:multiLevelType w:val="multilevel"/>
    <w:tmpl w:val="C6C8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3364D7A"/>
    <w:multiLevelType w:val="multilevel"/>
    <w:tmpl w:val="08B2D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5570A8"/>
    <w:multiLevelType w:val="multilevel"/>
    <w:tmpl w:val="97EE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396C93"/>
    <w:multiLevelType w:val="multilevel"/>
    <w:tmpl w:val="43F80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6D7161A"/>
    <w:multiLevelType w:val="hybridMultilevel"/>
    <w:tmpl w:val="0C06ACE6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6">
    <w:nsid w:val="37573236"/>
    <w:multiLevelType w:val="multilevel"/>
    <w:tmpl w:val="1E680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7631006"/>
    <w:multiLevelType w:val="hybridMultilevel"/>
    <w:tmpl w:val="C038D4B0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7B4331F"/>
    <w:multiLevelType w:val="multilevel"/>
    <w:tmpl w:val="EA3ED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A49390B"/>
    <w:multiLevelType w:val="hybridMultilevel"/>
    <w:tmpl w:val="2F7878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7546F0"/>
    <w:multiLevelType w:val="multilevel"/>
    <w:tmpl w:val="6DDA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21A2A17"/>
    <w:multiLevelType w:val="multilevel"/>
    <w:tmpl w:val="E5AEC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49F5800"/>
    <w:multiLevelType w:val="multilevel"/>
    <w:tmpl w:val="762A8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4CA4DA8"/>
    <w:multiLevelType w:val="multilevel"/>
    <w:tmpl w:val="DB44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51613BE"/>
    <w:multiLevelType w:val="multilevel"/>
    <w:tmpl w:val="05D04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7944BFC"/>
    <w:multiLevelType w:val="multilevel"/>
    <w:tmpl w:val="AF28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A0B42F8"/>
    <w:multiLevelType w:val="multilevel"/>
    <w:tmpl w:val="A9DCF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BFC4BEC"/>
    <w:multiLevelType w:val="multilevel"/>
    <w:tmpl w:val="A508D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D032CF2"/>
    <w:multiLevelType w:val="multilevel"/>
    <w:tmpl w:val="DC9A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FBA4650"/>
    <w:multiLevelType w:val="hybridMultilevel"/>
    <w:tmpl w:val="4FAE28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E76250"/>
    <w:multiLevelType w:val="multilevel"/>
    <w:tmpl w:val="BDE6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28F0047"/>
    <w:multiLevelType w:val="multilevel"/>
    <w:tmpl w:val="B54E0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43A6EE2"/>
    <w:multiLevelType w:val="multilevel"/>
    <w:tmpl w:val="54D87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4EF2079"/>
    <w:multiLevelType w:val="multilevel"/>
    <w:tmpl w:val="CE4E0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44">
    <w:nsid w:val="564E288F"/>
    <w:multiLevelType w:val="multilevel"/>
    <w:tmpl w:val="85A8E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8C550E3"/>
    <w:multiLevelType w:val="multilevel"/>
    <w:tmpl w:val="991C6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8F60D07"/>
    <w:multiLevelType w:val="multilevel"/>
    <w:tmpl w:val="F1341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9D50C97"/>
    <w:multiLevelType w:val="multilevel"/>
    <w:tmpl w:val="81A03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B2D0A5D"/>
    <w:multiLevelType w:val="multilevel"/>
    <w:tmpl w:val="7BA85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F285ABF"/>
    <w:multiLevelType w:val="multilevel"/>
    <w:tmpl w:val="3F4A6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01E2E8D"/>
    <w:multiLevelType w:val="multilevel"/>
    <w:tmpl w:val="4340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03C28A9"/>
    <w:multiLevelType w:val="multilevel"/>
    <w:tmpl w:val="4DE26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1E008E2"/>
    <w:multiLevelType w:val="multilevel"/>
    <w:tmpl w:val="F112F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3FE5C89"/>
    <w:multiLevelType w:val="multilevel"/>
    <w:tmpl w:val="9A4CE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5A709E3"/>
    <w:multiLevelType w:val="multilevel"/>
    <w:tmpl w:val="0478D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672E0B05"/>
    <w:multiLevelType w:val="multilevel"/>
    <w:tmpl w:val="01E85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6B206F5C"/>
    <w:multiLevelType w:val="multilevel"/>
    <w:tmpl w:val="B3D8E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B590E85"/>
    <w:multiLevelType w:val="multilevel"/>
    <w:tmpl w:val="52724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6C8158CD"/>
    <w:multiLevelType w:val="multilevel"/>
    <w:tmpl w:val="E08C1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2056908"/>
    <w:multiLevelType w:val="multilevel"/>
    <w:tmpl w:val="446C5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49A04C1"/>
    <w:multiLevelType w:val="multilevel"/>
    <w:tmpl w:val="0F7C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5DF4B96"/>
    <w:multiLevelType w:val="multilevel"/>
    <w:tmpl w:val="06AC3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A1A7B14"/>
    <w:multiLevelType w:val="multilevel"/>
    <w:tmpl w:val="E60A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B623435"/>
    <w:multiLevelType w:val="hybridMultilevel"/>
    <w:tmpl w:val="2B667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3"/>
  </w:num>
  <w:num w:numId="2">
    <w:abstractNumId w:val="1"/>
  </w:num>
  <w:num w:numId="3">
    <w:abstractNumId w:val="43"/>
  </w:num>
  <w:num w:numId="4">
    <w:abstractNumId w:val="2"/>
  </w:num>
  <w:num w:numId="5">
    <w:abstractNumId w:val="25"/>
  </w:num>
  <w:num w:numId="6">
    <w:abstractNumId w:val="27"/>
  </w:num>
  <w:num w:numId="7">
    <w:abstractNumId w:val="11"/>
  </w:num>
  <w:num w:numId="8">
    <w:abstractNumId w:val="29"/>
  </w:num>
  <w:num w:numId="9">
    <w:abstractNumId w:val="39"/>
  </w:num>
  <w:num w:numId="10">
    <w:abstractNumId w:val="15"/>
  </w:num>
  <w:num w:numId="11">
    <w:abstractNumId w:val="0"/>
  </w:num>
  <w:num w:numId="12">
    <w:abstractNumId w:val="13"/>
  </w:num>
  <w:num w:numId="13">
    <w:abstractNumId w:val="56"/>
  </w:num>
  <w:num w:numId="14">
    <w:abstractNumId w:val="3"/>
  </w:num>
  <w:num w:numId="15">
    <w:abstractNumId w:val="12"/>
  </w:num>
  <w:num w:numId="16">
    <w:abstractNumId w:val="9"/>
  </w:num>
  <w:num w:numId="17">
    <w:abstractNumId w:val="38"/>
  </w:num>
  <w:num w:numId="18">
    <w:abstractNumId w:val="50"/>
  </w:num>
  <w:num w:numId="19">
    <w:abstractNumId w:val="53"/>
  </w:num>
  <w:num w:numId="20">
    <w:abstractNumId w:val="55"/>
  </w:num>
  <w:num w:numId="21">
    <w:abstractNumId w:val="58"/>
  </w:num>
  <w:num w:numId="22">
    <w:abstractNumId w:val="44"/>
  </w:num>
  <w:num w:numId="23">
    <w:abstractNumId w:val="21"/>
  </w:num>
  <w:num w:numId="24">
    <w:abstractNumId w:val="47"/>
  </w:num>
  <w:num w:numId="25">
    <w:abstractNumId w:val="30"/>
  </w:num>
  <w:num w:numId="26">
    <w:abstractNumId w:val="42"/>
  </w:num>
  <w:num w:numId="27">
    <w:abstractNumId w:val="4"/>
  </w:num>
  <w:num w:numId="28">
    <w:abstractNumId w:val="10"/>
  </w:num>
  <w:num w:numId="29">
    <w:abstractNumId w:val="24"/>
  </w:num>
  <w:num w:numId="30">
    <w:abstractNumId w:val="22"/>
  </w:num>
  <w:num w:numId="31">
    <w:abstractNumId w:val="16"/>
  </w:num>
  <w:num w:numId="32">
    <w:abstractNumId w:val="28"/>
  </w:num>
  <w:num w:numId="33">
    <w:abstractNumId w:val="61"/>
  </w:num>
  <w:num w:numId="34">
    <w:abstractNumId w:val="41"/>
  </w:num>
  <w:num w:numId="35">
    <w:abstractNumId w:val="62"/>
  </w:num>
  <w:num w:numId="36">
    <w:abstractNumId w:val="18"/>
  </w:num>
  <w:num w:numId="37">
    <w:abstractNumId w:val="20"/>
  </w:num>
  <w:num w:numId="38">
    <w:abstractNumId w:val="52"/>
  </w:num>
  <w:num w:numId="39">
    <w:abstractNumId w:val="33"/>
  </w:num>
  <w:num w:numId="40">
    <w:abstractNumId w:val="51"/>
  </w:num>
  <w:num w:numId="41">
    <w:abstractNumId w:val="46"/>
  </w:num>
  <w:num w:numId="42">
    <w:abstractNumId w:val="48"/>
  </w:num>
  <w:num w:numId="43">
    <w:abstractNumId w:val="19"/>
  </w:num>
  <w:num w:numId="44">
    <w:abstractNumId w:val="36"/>
  </w:num>
  <w:num w:numId="45">
    <w:abstractNumId w:val="34"/>
  </w:num>
  <w:num w:numId="46">
    <w:abstractNumId w:val="6"/>
  </w:num>
  <w:num w:numId="47">
    <w:abstractNumId w:val="14"/>
  </w:num>
  <w:num w:numId="48">
    <w:abstractNumId w:val="7"/>
  </w:num>
  <w:num w:numId="49">
    <w:abstractNumId w:val="59"/>
  </w:num>
  <w:num w:numId="5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5"/>
  </w:num>
  <w:num w:numId="53">
    <w:abstractNumId w:val="5"/>
  </w:num>
  <w:num w:numId="54">
    <w:abstractNumId w:val="31"/>
  </w:num>
  <w:num w:numId="55">
    <w:abstractNumId w:val="17"/>
  </w:num>
  <w:num w:numId="56">
    <w:abstractNumId w:val="32"/>
  </w:num>
  <w:num w:numId="57">
    <w:abstractNumId w:val="60"/>
  </w:num>
  <w:num w:numId="58">
    <w:abstractNumId w:val="57"/>
  </w:num>
  <w:num w:numId="59">
    <w:abstractNumId w:val="54"/>
  </w:num>
  <w:num w:numId="60">
    <w:abstractNumId w:val="37"/>
  </w:num>
  <w:num w:numId="61">
    <w:abstractNumId w:val="26"/>
  </w:num>
  <w:num w:numId="62">
    <w:abstractNumId w:val="35"/>
  </w:num>
  <w:num w:numId="63">
    <w:abstractNumId w:val="40"/>
  </w:num>
  <w:num w:numId="64">
    <w:abstractNumId w:val="8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429C4"/>
    <w:rsid w:val="002B31E4"/>
    <w:rsid w:val="005429C4"/>
    <w:rsid w:val="00672886"/>
    <w:rsid w:val="00901E7A"/>
    <w:rsid w:val="00CB4715"/>
    <w:rsid w:val="00CB784C"/>
    <w:rsid w:val="00D4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42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rsid w:val="005429C4"/>
    <w:rPr>
      <w:color w:val="0000FF"/>
      <w:u w:val="single"/>
    </w:rPr>
  </w:style>
  <w:style w:type="table" w:styleId="a5">
    <w:name w:val="Table Grid"/>
    <w:basedOn w:val="a1"/>
    <w:uiPriority w:val="59"/>
    <w:rsid w:val="00542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5429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5429C4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8">
    <w:name w:val="page number"/>
    <w:basedOn w:val="a0"/>
    <w:rsid w:val="005429C4"/>
  </w:style>
  <w:style w:type="paragraph" w:styleId="a9">
    <w:name w:val="Body Text"/>
    <w:basedOn w:val="a"/>
    <w:link w:val="aa"/>
    <w:uiPriority w:val="99"/>
    <w:unhideWhenUsed/>
    <w:rsid w:val="005429C4"/>
    <w:pPr>
      <w:spacing w:after="120"/>
    </w:pPr>
    <w:rPr>
      <w:rFonts w:ascii="Calibri" w:eastAsia="Calibri" w:hAnsi="Calibri" w:cs="Times New Roman"/>
      <w:lang w:val="ru-RU"/>
    </w:rPr>
  </w:style>
  <w:style w:type="character" w:customStyle="1" w:styleId="aa">
    <w:name w:val="Основной текст Знак"/>
    <w:basedOn w:val="a0"/>
    <w:link w:val="a9"/>
    <w:uiPriority w:val="99"/>
    <w:rsid w:val="005429C4"/>
    <w:rPr>
      <w:rFonts w:ascii="Calibri" w:eastAsia="Calibri" w:hAnsi="Calibri" w:cs="Times New Roman"/>
      <w:lang w:val="ru-RU"/>
    </w:rPr>
  </w:style>
  <w:style w:type="character" w:customStyle="1" w:styleId="1">
    <w:name w:val="Основной текст1"/>
    <w:rsid w:val="005429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/>
    </w:rPr>
  </w:style>
  <w:style w:type="paragraph" w:customStyle="1" w:styleId="Default">
    <w:name w:val="Default"/>
    <w:rsid w:val="005429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Абзац списка1"/>
    <w:basedOn w:val="a"/>
    <w:rsid w:val="005429C4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1"/>
      <w:sz w:val="24"/>
      <w:szCs w:val="24"/>
      <w:lang w:val="ru-RU" w:eastAsia="ar-SA"/>
    </w:rPr>
  </w:style>
  <w:style w:type="paragraph" w:customStyle="1" w:styleId="c11">
    <w:name w:val="c11"/>
    <w:basedOn w:val="a"/>
    <w:rsid w:val="00542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5429C4"/>
  </w:style>
  <w:style w:type="paragraph" w:customStyle="1" w:styleId="11">
    <w:name w:val="Обычный (веб)1"/>
    <w:basedOn w:val="a"/>
    <w:rsid w:val="005429C4"/>
    <w:pPr>
      <w:suppressAutoHyphens/>
      <w:spacing w:before="28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c4">
    <w:name w:val="c4"/>
    <w:basedOn w:val="a"/>
    <w:rsid w:val="00542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5429C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5429C4"/>
  </w:style>
  <w:style w:type="paragraph" w:styleId="ad">
    <w:name w:val="Subtitle"/>
    <w:basedOn w:val="a"/>
    <w:link w:val="ae"/>
    <w:qFormat/>
    <w:rsid w:val="005429C4"/>
    <w:pPr>
      <w:spacing w:after="0" w:line="240" w:lineRule="auto"/>
      <w:ind w:left="-540" w:right="355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  <w:lang w:val="ru-RU" w:eastAsia="ru-RU"/>
    </w:rPr>
  </w:style>
  <w:style w:type="character" w:customStyle="1" w:styleId="ae">
    <w:name w:val="Подзаголовок Знак"/>
    <w:basedOn w:val="a0"/>
    <w:link w:val="ad"/>
    <w:rsid w:val="005429C4"/>
    <w:rPr>
      <w:rFonts w:ascii="Times New Roman" w:eastAsia="Times New Roman" w:hAnsi="Times New Roman" w:cs="Times New Roman"/>
      <w:b/>
      <w:bCs/>
      <w:i/>
      <w:iCs/>
      <w:sz w:val="28"/>
      <w:szCs w:val="24"/>
      <w:lang w:val="ru-RU" w:eastAsia="ru-RU"/>
    </w:rPr>
  </w:style>
  <w:style w:type="paragraph" w:styleId="af">
    <w:name w:val="No Spacing"/>
    <w:link w:val="af0"/>
    <w:uiPriority w:val="99"/>
    <w:qFormat/>
    <w:rsid w:val="005429C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f1">
    <w:name w:val="List Paragraph"/>
    <w:basedOn w:val="a"/>
    <w:uiPriority w:val="34"/>
    <w:qFormat/>
    <w:rsid w:val="005429C4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styleId="af2">
    <w:name w:val="Emphasis"/>
    <w:basedOn w:val="a0"/>
    <w:uiPriority w:val="20"/>
    <w:qFormat/>
    <w:rsid w:val="005429C4"/>
    <w:rPr>
      <w:i/>
      <w:iCs/>
    </w:rPr>
  </w:style>
  <w:style w:type="character" w:customStyle="1" w:styleId="af0">
    <w:name w:val="Без интервала Знак"/>
    <w:link w:val="af"/>
    <w:uiPriority w:val="99"/>
    <w:locked/>
    <w:rsid w:val="005429C4"/>
    <w:rPr>
      <w:rFonts w:ascii="Calibri" w:eastAsia="Times New Roman" w:hAnsi="Calibri" w:cs="Times New Roman"/>
      <w:lang w:val="ru-RU"/>
    </w:rPr>
  </w:style>
  <w:style w:type="paragraph" w:customStyle="1" w:styleId="TableContents">
    <w:name w:val="Table Contents"/>
    <w:basedOn w:val="a"/>
    <w:uiPriority w:val="99"/>
    <w:rsid w:val="005429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">
    <w:name w:val="c5"/>
    <w:basedOn w:val="a"/>
    <w:rsid w:val="0090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39</Pages>
  <Words>14627</Words>
  <Characters>83379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2021-04-11T08:07:00Z</dcterms:created>
  <dcterms:modified xsi:type="dcterms:W3CDTF">2021-04-11T09:10:00Z</dcterms:modified>
</cp:coreProperties>
</file>