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body>
    <!-- Created by docx4j 11.4.8 (Apache licensed) using REFERENCE JAXB in BellSoft Java 17.0.7 on Linux -->
    <w:p>
      <w:pPr>
        <w:spacing w:before="0" w:after="0" w:line="408"/>
        <w:ind w:left="120"/>
        <w:jc w:val="center"/>
      </w:pPr>
      <w:bookmarkStart w:name="block-10693490" w:id="0"/>
      <w:r>
        <w:rPr>
          <w:rFonts w:ascii="Times New Roman" w:hAnsi="Times New Roman"/>
          <w:b/>
          <w:i w:val="false"/>
          <w:color w:val="000000"/>
          <w:sz w:val="28"/>
        </w:rPr>
        <w:t>МИНИСТЕРСТВО ПРОСВЕЩЕНИЯ РОССИЙСКОЙ ФЕДЕРАЦИИ</w:t>
      </w:r>
    </w:p>
    <w:p>
      <w:pPr>
        <w:spacing w:before="0" w:after="0" w:line="408"/>
        <w:ind w:left="120"/>
        <w:jc w:val="center"/>
      </w:pPr>
      <w:r>
        <w:rPr>
          <w:rFonts w:ascii="Times New Roman" w:hAnsi="Times New Roman"/>
          <w:b/>
          <w:i w:val="false"/>
          <w:color w:val="000000"/>
          <w:sz w:val="28"/>
        </w:rPr>
        <w:t>‌</w:t>
      </w:r>
      <w:r>
        <w:rPr>
          <w:rFonts w:ascii="Times New Roman" w:hAnsi="Times New Roman"/>
          <w:b/>
          <w:i w:val="false"/>
          <w:color w:val="000000"/>
          <w:sz w:val="28"/>
        </w:rPr>
        <w:t>‌</w:t>
      </w:r>
      <w:r>
        <w:rPr>
          <w:rFonts w:ascii="Times New Roman" w:hAnsi="Times New Roman"/>
          <w:b/>
          <w:i w:val="false"/>
          <w:color w:val="000000"/>
          <w:sz w:val="28"/>
        </w:rPr>
        <w:t>‌</w:t>
      </w:r>
      <w:r>
        <w:rPr>
          <w:rFonts w:ascii="Times New Roman" w:hAnsi="Times New Roman"/>
          <w:b/>
          <w:i w:val="false"/>
          <w:color w:val="000000"/>
          <w:sz w:val="28"/>
        </w:rPr>
        <w:t xml:space="preserve"> </w:t>
      </w:r>
    </w:p>
    <w:p>
      <w:pPr>
        <w:spacing w:before="0" w:after="0" w:line="408"/>
        <w:ind w:left="120"/>
        <w:jc w:val="center"/>
      </w:pPr>
      <w:r>
        <w:rPr>
          <w:rFonts w:ascii="Times New Roman" w:hAnsi="Times New Roman"/>
          <w:b/>
          <w:i w:val="false"/>
          <w:color w:val="000000"/>
          <w:sz w:val="28"/>
        </w:rPr>
        <w:t>‌</w:t>
      </w:r>
      <w:r>
        <w:rPr>
          <w:rFonts w:ascii="Times New Roman" w:hAnsi="Times New Roman"/>
          <w:b/>
          <w:i w:val="false"/>
          <w:color w:val="000000"/>
          <w:sz w:val="28"/>
        </w:rPr>
        <w:t>‌</w:t>
      </w:r>
      <w:r>
        <w:rPr>
          <w:rFonts w:ascii="Times New Roman" w:hAnsi="Times New Roman"/>
          <w:b w:val="false"/>
          <w:i w:val="false"/>
          <w:color w:val="000000"/>
          <w:sz w:val="28"/>
        </w:rPr>
        <w:t>​</w:t>
      </w:r>
    </w:p>
    <w:p>
      <w:pPr>
        <w:spacing w:before="0" w:after="0" w:line="408"/>
        <w:ind w:left="120"/>
        <w:jc w:val="center"/>
      </w:pPr>
      <w:r>
        <w:rPr>
          <w:rFonts w:ascii="Times New Roman" w:hAnsi="Times New Roman"/>
          <w:b/>
          <w:i w:val="false"/>
          <w:color w:val="000000"/>
          <w:sz w:val="28"/>
        </w:rPr>
        <w:t>МБОУ СОШ с УИОП № 60 г. Кирова</w:t>
      </w: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tbl>
      <w:tblPr>
        <w:tblStyle w:val="a3"/>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firstRow="1" w:lastRow="0" w:firstColumn="1" w:lastColumn="0" w:noHBand="0" w:noVBand="1" w:val="04A0"/>
      </w:tblPr>
      <w:tblGrid>
        <w:gridCol w:w="3114"/>
        <w:gridCol w:w="3115"/>
        <w:gridCol w:w="3115"/>
      </w:tblGrid>
      <w:tr w:rsidRPr="00E2220E" w:rsidR="00C53FFE" w:rsidTr="000D4161" w14:paraId="26A8C608" w14:textId="77777777">
        <w:tc>
          <w:tcPr>
            <w:tcW w:w="3114" w:type="dxa"/>
          </w:tcPr>
          <w:p w:rsidRPr="0040209D" w:rsidR="00C53FFE" w:rsidP="000D4161" w:rsidRDefault="00C53FFE" w14:paraId="1C4917E0" w14:textId="77777777">
            <w:pPr>
              <w:autoSpaceDE w:val="false"/>
              <w:autoSpaceDN w:val="false"/>
              <w:spacing w:after="120"/>
              <w:jc w:val="both"/>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РАССМОТРЕНО</w:t>
            </w:r>
          </w:p>
          <w:p w:rsidRPr="008944ED" w:rsidR="004E6975" w:rsidP="004E6975" w:rsidRDefault="004E6975" w14:paraId="4692BCC6" w14:textId="460389BA">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[Укажите должность]</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0660D585"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4BEBFDC6" w14:textId="5F4E5880">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[укажите ФИО]</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736015" w14:textId="6E67492A">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[число]</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[месяц]</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rPr>
              <w:t xml:space="preserve">  </w:t>
            </w:r>
            <w:proofErr w:type="gramEnd"/>
            <w:r>
              <w:rPr>
                <w:rFonts w:ascii="Times New Roman" w:hAnsi="Times New Roman" w:eastAsia="Times New Roman"/>
                <w:color w:val="000000"/>
                <w:sz w:val="24"/>
                <w:szCs w:val="24"/>
              </w:rPr>
              <w:t xml:space="preserve"> </w:t>
            </w:r>
            <w:r w:rsidRPr="004E6975">
              <w:rPr>
                <w:rFonts w:ascii="Times New Roman" w:hAnsi="Times New Roman" w:eastAsia="Times New Roman"/>
                <w:color w:val="000000"/>
                <w:sz w:val="24"/>
                <w:szCs w:val="24"/>
                <w:lang w:val="ru-RU"/>
              </w:rPr>
              <w:t>[год]</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5EFBAE4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Pr="0040209D" w:rsidR="00C53FFE" w:rsidP="000D4161" w:rsidRDefault="00C53FFE" w14:paraId="785AC6EA" w14:textId="77777777">
            <w:pPr>
              <w:autoSpaceDE w:val="false"/>
              <w:autoSpaceDN w:val="false"/>
              <w:spacing w:after="120"/>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СОГЛАСОВАНО</w:t>
            </w:r>
          </w:p>
          <w:p w:rsidRPr="008944ED" w:rsidR="004E6975" w:rsidP="004E6975" w:rsidRDefault="004E6975" w14:paraId="5A426C1A" w14:textId="616ED2BB">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[Укажите должность]</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413A0D31"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6B18F248" w14:textId="5EF4DBA4">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[укажите ФИО]</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139A0F" w14:textId="0F5E1330">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[число]</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[месяц]</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 xml:space="preserve"> </w:t>
            </w:r>
            <w:proofErr w:type="gramEnd"/>
            <w:r w:rsidRPr="004E6975">
              <w:rPr>
                <w:rFonts w:ascii="Times New Roman" w:hAnsi="Times New Roman" w:eastAsia="Times New Roman"/>
                <w:color w:val="000000"/>
                <w:sz w:val="24"/>
                <w:szCs w:val="24"/>
                <w:lang w:val="ru-RU"/>
              </w:rPr>
              <w:t>[год]</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6E0A703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000E6D86" w:rsidP="000E6D86" w:rsidRDefault="000E6D86" w14:paraId="62B4B5BD" w14:textId="0770E67C">
            <w:pPr>
              <w:autoSpaceDE w:val="false"/>
              <w:autoSpaceDN w:val="false"/>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УТВЕРЖДЕНО</w:t>
            </w:r>
          </w:p>
          <w:p w:rsidRPr="008944ED" w:rsidR="000E6D86" w:rsidP="000E6D86" w:rsidRDefault="008610C7" w14:paraId="6422558D" w14:textId="727F7A87">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[Укажите должность]</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0E6D86" w:rsidP="000E6D86" w:rsidRDefault="000E6D86" w14:paraId="0BDDA521" w14:textId="247CC06E">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86502D" w:rsidP="0086502D" w:rsidRDefault="0086502D" w14:paraId="003A1438" w14:textId="3639A1FA">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[укажите ФИО]</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0E6D86" w:rsidP="000E6D86" w:rsidRDefault="008944ED" w14:paraId="5114A36D" w14:textId="100F0751">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от «</w:t>
            </w:r>
            <w:r w:rsidRPr="00344265" w:rsidR="00E9175A">
              <w:rPr>
                <w:rFonts w:ascii="Times New Roman" w:hAnsi="Times New Roman" w:eastAsia="Times New Roman"/>
                <w:color w:val="000000"/>
                <w:sz w:val="24"/>
                <w:szCs w:val="24"/>
                <w:lang w:val="ru-RU"/>
              </w:rPr>
              <w:t>[число]</w:t>
            </w:r>
            <w:proofErr w:type="spellStart"/>
            <w:r w:rsidR="00E9175A">
              <w:rPr>
                <w:rFonts w:ascii="Times New Roman" w:hAnsi="Times New Roman" w:eastAsia="Times New Roman"/>
                <w:color w:val="000000"/>
                <w:sz w:val="24"/>
                <w:szCs w:val="24"/>
              </w:rPr>
            </w:r>
            <w:proofErr w:type="spellEnd"/>
            <w:r w:rsidRPr="00344265" w:rsidR="00E9175A">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[месяц]</w:t>
            </w:r>
            <w:proofErr w:type="spellStart"/>
            <w:proofErr w:type="gramStart"/>
            <w:r w:rsidR="00344265">
              <w:rPr>
                <w:rFonts w:ascii="Times New Roman" w:hAnsi="Times New Roman" w:eastAsia="Times New Roman"/>
                <w:color w:val="000000"/>
                <w:sz w:val="24"/>
                <w:szCs w:val="24"/>
              </w:rPr>
            </w:r>
            <w:proofErr w:type="spellEnd"/>
            <w:r w:rsidRPr="00344265" w:rsid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 xml:space="preserve"> </w:t>
            </w:r>
            <w:proofErr w:type="gramEnd"/>
            <w:r w:rsidRPr="004E6975" w:rsidR="00344265">
              <w:rPr>
                <w:rFonts w:ascii="Times New Roman" w:hAnsi="Times New Roman" w:eastAsia="Times New Roman"/>
                <w:color w:val="000000"/>
                <w:sz w:val="24"/>
                <w:szCs w:val="24"/>
                <w:lang w:val="ru-RU"/>
              </w:rPr>
              <w:t>[год]</w:t>
            </w:r>
            <w:proofErr w:type="spellStart"/>
            <w:r w:rsidR="00344265">
              <w:rPr>
                <w:rFonts w:ascii="Times New Roman" w:hAnsi="Times New Roman" w:eastAsia="Times New Roman"/>
                <w:color w:val="000000"/>
                <w:sz w:val="24"/>
                <w:szCs w:val="24"/>
              </w:rPr>
            </w:r>
            <w:proofErr w:type="spellEnd"/>
            <w:r w:rsidRPr="004E6975" w:rsid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г.</w:t>
            </w:r>
          </w:p>
          <w:p w:rsidRPr="0040209D" w:rsidR="00C53FFE" w:rsidP="000D4161" w:rsidRDefault="00C53FFE" w14:paraId="2EA90EC7"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r>
    </w:tbl>
    <w:p>
      <w:pPr>
        <w:spacing w:before="0" w:after="0"/>
        <w:ind w:left="120"/>
        <w:jc w:val="left"/>
      </w:pPr>
    </w:p>
    <w:p>
      <w:pPr>
        <w:spacing w:before="0" w:after="0"/>
        <w:ind w:left="120"/>
        <w:jc w:val="left"/>
      </w:pPr>
      <w:r>
        <w:rPr>
          <w:rFonts w:ascii="Times New Roman" w:hAnsi="Times New Roman"/>
          <w:b w:val="false"/>
          <w:i w:val="false"/>
          <w:color w:val="000000"/>
          <w:sz w:val="28"/>
        </w:rPr>
        <w:t>‌</w:t>
      </w:r>
    </w:p>
    <w:p>
      <w:pPr>
        <w:spacing w:before="0" w:after="0"/>
        <w:ind w:left="120"/>
        <w:jc w:val="left"/>
      </w:pPr>
    </w:p>
    <w:p>
      <w:pPr>
        <w:spacing w:before="0" w:after="0"/>
        <w:ind w:left="120"/>
        <w:jc w:val="left"/>
      </w:pPr>
    </w:p>
    <w:p>
      <w:pPr>
        <w:spacing w:before="0" w:after="0"/>
        <w:ind w:left="120"/>
        <w:jc w:val="left"/>
      </w:pPr>
    </w:p>
    <w:p>
      <w:pPr>
        <w:spacing w:before="0" w:after="0" w:line="408"/>
        <w:ind w:left="120"/>
        <w:jc w:val="center"/>
      </w:pPr>
      <w:r>
        <w:rPr>
          <w:rFonts w:ascii="Times New Roman" w:hAnsi="Times New Roman"/>
          <w:b/>
          <w:i w:val="false"/>
          <w:color w:val="000000"/>
          <w:sz w:val="28"/>
        </w:rPr>
        <w:t>РАБОЧАЯ ПРОГРАММА</w:t>
      </w:r>
    </w:p>
    <w:p>
      <w:pPr>
        <w:spacing w:before="0" w:after="0" w:line="408"/>
        <w:ind w:left="120"/>
        <w:jc w:val="center"/>
      </w:pPr>
      <w:r>
        <w:rPr>
          <w:rFonts w:ascii="Times New Roman" w:hAnsi="Times New Roman"/>
          <w:b w:val="false"/>
          <w:i w:val="false"/>
          <w:color w:val="000000"/>
          <w:sz w:val="28"/>
        </w:rPr>
        <w:t>(</w:t>
      </w:r>
      <w:r>
        <w:rPr>
          <w:rFonts w:ascii="Times New Roman" w:hAnsi="Times New Roman"/>
          <w:b w:val="false"/>
          <w:i w:val="false"/>
          <w:color w:val="000000"/>
          <w:sz w:val="28"/>
        </w:rPr>
        <w:t>ID</w:t>
      </w:r>
      <w:r>
        <w:rPr>
          <w:rFonts w:ascii="Times New Roman" w:hAnsi="Times New Roman"/>
          <w:b w:val="false"/>
          <w:i w:val="false"/>
          <w:color w:val="000000"/>
          <w:sz w:val="28"/>
        </w:rPr>
        <w:t xml:space="preserve"> 1491573)</w:t>
      </w:r>
    </w:p>
    <w:p>
      <w:pPr>
        <w:spacing w:before="0" w:after="0"/>
        <w:ind w:left="120"/>
        <w:jc w:val="center"/>
      </w:pPr>
    </w:p>
    <w:p>
      <w:pPr>
        <w:spacing w:before="0" w:after="0" w:line="408"/>
        <w:ind w:left="120"/>
        <w:jc w:val="center"/>
      </w:pPr>
      <w:r>
        <w:rPr>
          <w:rFonts w:ascii="Times New Roman" w:hAnsi="Times New Roman"/>
          <w:b/>
          <w:i w:val="false"/>
          <w:color w:val="000000"/>
          <w:sz w:val="28"/>
        </w:rPr>
        <w:t>учебного предмета «Физическая культура»</w:t>
      </w:r>
    </w:p>
    <w:p>
      <w:pPr>
        <w:spacing w:before="0" w:after="0" w:line="408"/>
        <w:ind w:left="120"/>
        <w:jc w:val="center"/>
      </w:pPr>
      <w:r>
        <w:rPr>
          <w:rFonts w:ascii="Times New Roman" w:hAnsi="Times New Roman"/>
          <w:b w:val="false"/>
          <w:i w:val="false"/>
          <w:color w:val="000000"/>
          <w:sz w:val="28"/>
        </w:rPr>
        <w:t xml:space="preserve">для обучающихся 5 </w:t>
      </w:r>
      <w:r>
        <w:rPr>
          <w:rFonts w:ascii="Times New Roman" w:hAnsi="Times New Roman"/>
          <w:b w:val="false"/>
          <w:i w:val="false"/>
          <w:color w:val="000000"/>
          <w:sz w:val="28"/>
        </w:rPr>
        <w:t>–</w:t>
      </w:r>
      <w:r>
        <w:rPr>
          <w:rFonts w:ascii="Times New Roman" w:hAnsi="Times New Roman"/>
          <w:b w:val="false"/>
          <w:i w:val="false"/>
          <w:color w:val="000000"/>
          <w:sz w:val="28"/>
        </w:rPr>
        <w:t xml:space="preserve"> 9 классов </w:t>
      </w: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r>
        <w:rPr>
          <w:rFonts w:ascii="Times New Roman" w:hAnsi="Times New Roman"/>
          <w:b w:val="false"/>
          <w:i w:val="false"/>
          <w:color w:val="000000"/>
          <w:sz w:val="28"/>
        </w:rPr>
        <w:t>​</w:t>
      </w:r>
      <w:bookmarkStart w:name="a138e01f-71ee-4195-a132-95a500e7f996" w:id="1"/>
      <w:r>
        <w:rPr>
          <w:rFonts w:ascii="Times New Roman" w:hAnsi="Times New Roman"/>
          <w:b/>
          <w:i w:val="false"/>
          <w:color w:val="000000"/>
          <w:sz w:val="28"/>
        </w:rPr>
        <w:t>г. Киров</w:t>
      </w:r>
      <w:bookmarkEnd w:id="1"/>
      <w:r>
        <w:rPr>
          <w:rFonts w:ascii="Times New Roman" w:hAnsi="Times New Roman"/>
          <w:b/>
          <w:i w:val="false"/>
          <w:color w:val="000000"/>
          <w:sz w:val="28"/>
        </w:rPr>
        <w:t xml:space="preserve">‌ </w:t>
      </w:r>
      <w:bookmarkStart w:name="a612539e-b3c8-455e-88a4-bebacddb4762" w:id="2"/>
      <w:r>
        <w:rPr>
          <w:rFonts w:ascii="Times New Roman" w:hAnsi="Times New Roman"/>
          <w:b/>
          <w:i w:val="false"/>
          <w:color w:val="000000"/>
          <w:sz w:val="28"/>
        </w:rPr>
        <w:t>2023</w:t>
      </w:r>
      <w:bookmarkEnd w:id="2"/>
      <w:r>
        <w:rPr>
          <w:rFonts w:ascii="Times New Roman" w:hAnsi="Times New Roman"/>
          <w:b/>
          <w:i w:val="false"/>
          <w:color w:val="000000"/>
          <w:sz w:val="28"/>
        </w:rPr>
        <w:t>‌</w:t>
      </w:r>
      <w:r>
        <w:rPr>
          <w:rFonts w:ascii="Times New Roman" w:hAnsi="Times New Roman"/>
          <w:b w:val="false"/>
          <w:i w:val="false"/>
          <w:color w:val="000000"/>
          <w:sz w:val="28"/>
        </w:rPr>
        <w:t>​</w:t>
      </w:r>
    </w:p>
    <w:p>
      <w:pPr>
        <w:spacing w:before="0" w:after="0"/>
        <w:ind w:left="120"/>
        <w:jc w:val="left"/>
      </w:pPr>
    </w:p>
    <w:bookmarkStart w:name="block-10693490" w:id="3"/>
    <w:p>
      <w:pPr>
        <w:sectPr>
          <w:pgSz w:w="11906" w:h="16383" w:orient="portrait"/>
        </w:sectPr>
      </w:pPr>
    </w:p>
    <w:bookmarkEnd w:id="3"/>
    <w:bookmarkEnd w:id="0"/>
    <w:bookmarkStart w:name="block-10693492" w:id="4"/>
    <w:p>
      <w:pPr>
        <w:spacing w:before="0" w:after="0" w:line="264"/>
        <w:ind w:left="120"/>
        <w:jc w:val="both"/>
      </w:pPr>
      <w:r>
        <w:rPr>
          <w:rFonts w:ascii="Times New Roman" w:hAnsi="Times New Roman"/>
          <w:b/>
          <w:i w:val="false"/>
          <w:color w:val="000000"/>
          <w:sz w:val="28"/>
        </w:rPr>
        <w:t>ПОЯСНИТЕЛЬНАЯ ЗАПИСКА</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w:t>
      </w:r>
    </w:p>
    <w:p>
      <w:pPr>
        <w:spacing w:before="0" w:after="0"/>
        <w:ind w:left="120"/>
        <w:jc w:val="left"/>
      </w:pPr>
    </w:p>
    <w:p>
      <w:pPr>
        <w:spacing w:before="0" w:after="0" w:line="264"/>
        <w:ind w:firstLine="600"/>
        <w:jc w:val="both"/>
      </w:pPr>
      <w:r>
        <w:rPr>
          <w:rFonts w:ascii="Times New Roman" w:hAnsi="Times New Roman"/>
          <w:b w:val="false"/>
          <w:i w:val="false"/>
          <w:color w:val="000000"/>
          <w:sz w:val="28"/>
        </w:rPr>
        <w:t>Программа по физической культуре представляет собой методически оформленную конкретизацию требований ФГОС ООО и раскрывает их реализацию через конкретное предметное содержание.</w:t>
      </w:r>
    </w:p>
    <w:p>
      <w:pPr>
        <w:spacing w:before="0" w:after="0"/>
        <w:ind w:left="120"/>
        <w:jc w:val="both"/>
      </w:pPr>
    </w:p>
    <w:p>
      <w:pPr>
        <w:spacing w:before="0" w:after="0"/>
        <w:ind w:firstLine="600"/>
        <w:jc w:val="both"/>
      </w:pPr>
      <w:r>
        <w:rPr>
          <w:rFonts w:ascii="Times New Roman" w:hAnsi="Times New Roman"/>
          <w:b w:val="false"/>
          <w:i w:val="false"/>
          <w:color w:val="000000"/>
          <w:sz w:val="28"/>
        </w:rPr>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самоопределения, саморазвития и самоактуализации. </w:t>
      </w:r>
    </w:p>
    <w:p>
      <w:pPr>
        <w:spacing w:before="0" w:after="0"/>
        <w:ind w:left="120"/>
        <w:jc w:val="both"/>
      </w:pPr>
    </w:p>
    <w:p>
      <w:pPr>
        <w:spacing w:before="0" w:after="0"/>
        <w:ind w:firstLine="600"/>
        <w:jc w:val="both"/>
      </w:pPr>
      <w:r>
        <w:rPr>
          <w:rFonts w:ascii="Times New Roman" w:hAnsi="Times New Roman"/>
          <w:b w:val="false"/>
          <w:i w:val="false"/>
          <w:color w:val="000000"/>
          <w:sz w:val="28"/>
        </w:rPr>
        <w:t>В своей социально-ценностной ориентации программа по физической культуре рассматривается как средство подготовки обучающихся к предстоящей жизнедеятельности, укрепления их здоровья, повышения функциональных и адаптивных возможностей систем организма, развития жизненно важных физических качеств. Программа по физической культуре обеспечивает преемственность с федеральными рабочими программами начального общего и среднего общего образования.</w:t>
      </w:r>
    </w:p>
    <w:p>
      <w:pPr>
        <w:spacing w:before="0" w:after="0"/>
        <w:ind w:left="120"/>
        <w:jc w:val="both"/>
      </w:pPr>
    </w:p>
    <w:p>
      <w:pPr>
        <w:spacing w:before="0" w:after="0"/>
        <w:ind w:firstLine="600"/>
        <w:jc w:val="both"/>
      </w:pPr>
      <w:r>
        <w:rPr>
          <w:rFonts w:ascii="Times New Roman" w:hAnsi="Times New Roman"/>
          <w:b w:val="false"/>
          <w:i w:val="false"/>
          <w:color w:val="000000"/>
          <w:sz w:val="28"/>
        </w:rPr>
        <w:t xml:space="preserve">Основной целью программы по физической культуре является формирование разносторонне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данная цель конкретизируется и связывается с формированием устойчивых мотивов и потребностей обучающихся в бережном отношении к своему здоровью, целостном развитии физических, психических и нравственных качеств, творческом использовании ценностей физической культуры в организации здорового образа жизни, регулярных занятиях двигательной деятельностью и спортом. </w:t>
      </w:r>
    </w:p>
    <w:p>
      <w:pPr>
        <w:spacing w:before="0" w:after="0"/>
        <w:ind w:left="120"/>
        <w:jc w:val="both"/>
      </w:pPr>
    </w:p>
    <w:p>
      <w:pPr>
        <w:spacing w:before="0" w:after="0"/>
        <w:ind w:firstLine="600"/>
        <w:jc w:val="both"/>
      </w:pPr>
      <w:r>
        <w:rPr>
          <w:rFonts w:ascii="Times New Roman" w:hAnsi="Times New Roman"/>
          <w:b w:val="false"/>
          <w:i w:val="false"/>
          <w:color w:val="000000"/>
          <w:sz w:val="28"/>
        </w:rPr>
        <w:t>Развивающая направленность программы по физической культуре определяется вектором развития физических качеств и функциональных возможностей организма, являющихся основой укрепления их здоровья, повышения надёжности и активности адаптивных процессов. Существенным достижением данной ориентации является приобретение обучающимися знаний и умений в организации самостоятельных форм занятий оздоровительной, спортивной и прикладно-ориентированной физической культурой, возможности познания своих физических способностей и их целенаправленного развития.</w:t>
      </w:r>
    </w:p>
    <w:p>
      <w:pPr>
        <w:spacing w:before="0" w:after="0"/>
        <w:ind w:left="120"/>
        <w:jc w:val="both"/>
      </w:pPr>
    </w:p>
    <w:p>
      <w:pPr>
        <w:spacing w:before="0" w:after="0"/>
        <w:ind w:firstLine="600"/>
        <w:jc w:val="both"/>
      </w:pPr>
      <w:r>
        <w:rPr>
          <w:rFonts w:ascii="Times New Roman" w:hAnsi="Times New Roman"/>
          <w:b w:val="false"/>
          <w:i w:val="false"/>
          <w:color w:val="000000"/>
          <w:sz w:val="28"/>
        </w:rPr>
        <w:t xml:space="preserve">Воспитывающее значение программы по физической культуре заключается в содействии активной социализации обучающихся на основе осмысления и понимания роли и значения мирового и российского олимпийского движения, приобщения к их культурным ценностям, истории и современному развитию. </w:t>
      </w:r>
    </w:p>
    <w:p>
      <w:pPr>
        <w:spacing w:before="0" w:after="0"/>
        <w:ind w:left="120"/>
        <w:jc w:val="both"/>
      </w:pPr>
    </w:p>
    <w:p>
      <w:pPr>
        <w:spacing w:before="0" w:after="0"/>
        <w:ind w:firstLine="600"/>
        <w:jc w:val="both"/>
      </w:pPr>
      <w:r>
        <w:rPr>
          <w:rFonts w:ascii="Times New Roman" w:hAnsi="Times New Roman"/>
          <w:b w:val="false"/>
          <w:i w:val="false"/>
          <w:color w:val="000000"/>
          <w:sz w:val="28"/>
        </w:rPr>
        <w:t>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 организации совместной учебной и консультативной деятельности.</w:t>
      </w:r>
    </w:p>
    <w:p>
      <w:pPr>
        <w:spacing w:before="0" w:after="0"/>
        <w:ind w:left="120"/>
        <w:jc w:val="both"/>
      </w:pPr>
    </w:p>
    <w:p>
      <w:pPr>
        <w:spacing w:before="0" w:after="0"/>
        <w:ind w:firstLine="600"/>
        <w:jc w:val="both"/>
      </w:pPr>
      <w:r>
        <w:rPr>
          <w:rFonts w:ascii="Times New Roman" w:hAnsi="Times New Roman"/>
          <w:b w:val="false"/>
          <w:i w:val="false"/>
          <w:color w:val="000000"/>
          <w:sz w:val="28"/>
        </w:rPr>
        <w:t>Центральной идеей конструирования учебного содержания и планируемых результатов образования по физической культуре на уровне основного общего образования является воспитание целостной личности обучающихся, обеспечение единства в развитии их физической, психической и социальной природы. Реализация этой идеи становится возможной на основе содержания учебного предмета, которое представляется двигательной деятельностью с её базовыми компонентами: информационным (знания о физической культуре), операциональным (способы самостоятельной деятельности) и мотивационно-процессуальным (физическое совершенствование).</w:t>
      </w:r>
    </w:p>
    <w:p>
      <w:pPr>
        <w:spacing w:before="0" w:after="0"/>
        <w:ind w:left="120"/>
        <w:jc w:val="both"/>
      </w:pPr>
    </w:p>
    <w:p>
      <w:pPr>
        <w:spacing w:before="0" w:after="0"/>
        <w:ind w:firstLine="600"/>
        <w:jc w:val="both"/>
      </w:pPr>
      <w:r>
        <w:rPr>
          <w:rFonts w:ascii="Times New Roman" w:hAnsi="Times New Roman"/>
          <w:b w:val="false"/>
          <w:i w:val="false"/>
          <w:color w:val="000000"/>
          <w:sz w:val="28"/>
        </w:rPr>
        <w:t>В целях усиления мотивационной составляющей учебного предмета «Физическая культура», придания ей личностно значимого смысла, содержание программы по физической культуре представляется системой модулей, которые входят структурными компонентами в раздел «Физическое совершенствование».</w:t>
      </w:r>
    </w:p>
    <w:p>
      <w:pPr>
        <w:spacing w:before="0" w:after="0"/>
        <w:ind w:left="120"/>
        <w:jc w:val="both"/>
      </w:pPr>
    </w:p>
    <w:p>
      <w:pPr>
        <w:spacing w:before="0" w:after="0"/>
        <w:ind w:firstLine="600"/>
        <w:jc w:val="both"/>
      </w:pPr>
      <w:r>
        <w:rPr>
          <w:rFonts w:ascii="Times New Roman" w:hAnsi="Times New Roman"/>
          <w:b w:val="false"/>
          <w:i w:val="false"/>
          <w:color w:val="000000"/>
          <w:sz w:val="28"/>
        </w:rPr>
        <w:t>Инвариантные модули включают в себя содержание базовых видов спорта: гимнастика, лёгкая атлетика, зимние виды спорта (на примере лыжной подготовки), спортивные игры, плавание. Инвариантные модули в своём предметном содержании ориентируются на всестороннюю физическую подготовленность обучающихся, освоение ими технических действий и физических упражнений, содействующих обогащению двигательного опыта.</w:t>
      </w:r>
    </w:p>
    <w:p>
      <w:pPr>
        <w:spacing w:before="0" w:after="0"/>
        <w:ind w:left="120"/>
        <w:jc w:val="both"/>
      </w:pPr>
    </w:p>
    <w:p>
      <w:pPr>
        <w:spacing w:before="0" w:after="0"/>
        <w:ind w:firstLine="600"/>
        <w:jc w:val="both"/>
      </w:pPr>
      <w:r>
        <w:rPr>
          <w:rFonts w:ascii="Times New Roman" w:hAnsi="Times New Roman"/>
          <w:b w:val="false"/>
          <w:i w:val="false"/>
          <w:color w:val="000000"/>
          <w:sz w:val="28"/>
        </w:rPr>
        <w:t>Вариативные модули объединены модулем «Спорт», содержание которого разрабатывается образовательной организацией на основе модульных программ по физической культуре для общеобразовательных организаций. Основной содержательной направленностью вариативных модулей является подготовка обучающихся к выполнению нормативных требований Всероссийского физкультурно-спортивного комплекса ГТО, активное вовлечение их в соревновательную деятельность.</w:t>
      </w:r>
    </w:p>
    <w:p>
      <w:pPr>
        <w:spacing w:before="0" w:after="0"/>
        <w:ind w:left="120"/>
        <w:jc w:val="both"/>
      </w:pPr>
    </w:p>
    <w:p>
      <w:pPr>
        <w:spacing w:before="0" w:after="0"/>
        <w:ind w:firstLine="600"/>
        <w:jc w:val="both"/>
      </w:pPr>
      <w:r>
        <w:rPr>
          <w:rFonts w:ascii="Times New Roman" w:hAnsi="Times New Roman"/>
          <w:b w:val="false"/>
          <w:i w:val="false"/>
          <w:color w:val="000000"/>
          <w:sz w:val="28"/>
        </w:rPr>
        <w:t>Модуль «Спорт»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рамках данного модуля представлено примерное содержание «Базовой физической подготовки».</w:t>
      </w:r>
    </w:p>
    <w:p>
      <w:pPr>
        <w:spacing w:before="0" w:after="0"/>
        <w:ind w:left="120"/>
        <w:jc w:val="both"/>
      </w:pPr>
    </w:p>
    <w:p>
      <w:pPr>
        <w:spacing w:before="0" w:after="0"/>
        <w:ind w:firstLine="600"/>
        <w:jc w:val="both"/>
      </w:pPr>
      <w:r>
        <w:rPr>
          <w:rFonts w:ascii="Times New Roman" w:hAnsi="Times New Roman"/>
          <w:b w:val="false"/>
          <w:i w:val="false"/>
          <w:color w:val="000000"/>
          <w:sz w:val="28"/>
        </w:rPr>
        <w:t xml:space="preserve">Содержание программы по физической культуре представлено по годам обучения, для каждого класса предусмотрен раздел «Универсальные учебные действия», в котором раскрывается вклад предмета в формирование познавательных, коммуникативных и регулятивных действий, соответствующих возможностям и особенностям обучающихся данного возраста. Личностные достижения непосредственно связаны с конкретным содержанием учебного предмета и представлены по мере его раскрытия. </w:t>
      </w:r>
    </w:p>
    <w:p>
      <w:pPr>
        <w:spacing w:before="0" w:after="0"/>
        <w:ind w:firstLine="600"/>
        <w:jc w:val="both"/>
      </w:pPr>
      <w:r>
        <w:rPr>
          <w:rFonts w:ascii="Times New Roman" w:hAnsi="Times New Roman"/>
          <w:b w:val="false"/>
          <w:i w:val="false"/>
          <w:color w:val="000000"/>
          <w:sz w:val="28"/>
        </w:rPr>
        <w:t>‌</w:t>
      </w:r>
      <w:bookmarkStart w:name="10bad217-7d99-408e-b09f-86f4333d94ae" w:id="5"/>
      <w:r>
        <w:rPr>
          <w:rFonts w:ascii="Times New Roman" w:hAnsi="Times New Roman"/>
          <w:b w:val="false"/>
          <w:i w:val="false"/>
          <w:color w:val="000000"/>
          <w:sz w:val="28"/>
        </w:rPr>
        <w:t>Общее число часов, рекомендованных для изучения физической культуры на уровне основного общего образования, – 510 часов: в 5 классе – 102 часа (3 часа в неделю), в 6 классе – 102 часа (3 часа в неделю), в 7 классе – 102 часа (3 часа в неделю), в 8 классе – 102 часа (3 часа в неделю), в 9 классе – 102 часа (3 часа в неделю). На модульный блок «Базовая физическая подготовка» отводится 150 часов из общего числа (1 час в неделю в каждом классе).</w:t>
      </w:r>
      <w:bookmarkEnd w:id="5"/>
      <w:r>
        <w:rPr>
          <w:rFonts w:ascii="Times New Roman" w:hAnsi="Times New Roman"/>
          <w:b w:val="false"/>
          <w:i w:val="false"/>
          <w:color w:val="000000"/>
          <w:sz w:val="28"/>
        </w:rPr>
        <w:t>‌</w:t>
      </w:r>
    </w:p>
    <w:p>
      <w:pPr>
        <w:spacing w:before="0" w:after="0"/>
        <w:ind w:left="120"/>
        <w:jc w:val="both"/>
      </w:pPr>
    </w:p>
    <w:p>
      <w:pPr>
        <w:spacing w:before="0" w:after="0"/>
        <w:ind w:left="120"/>
        <w:jc w:val="both"/>
      </w:pPr>
    </w:p>
    <w:p>
      <w:pPr>
        <w:spacing w:before="0" w:after="0" w:line="264"/>
        <w:ind w:left="120"/>
        <w:jc w:val="both"/>
      </w:pPr>
      <w:r>
        <w:rPr>
          <w:rFonts w:ascii="Times New Roman" w:hAnsi="Times New Roman"/>
          <w:b w:val="false"/>
          <w:i w:val="false"/>
          <w:color w:val="000000"/>
          <w:sz w:val="28"/>
        </w:rPr>
        <w:t>​</w:t>
      </w:r>
    </w:p>
    <w:bookmarkStart w:name="block-10693492" w:id="6"/>
    <w:p>
      <w:pPr>
        <w:sectPr>
          <w:pgSz w:w="11906" w:h="16383" w:orient="portrait"/>
        </w:sectPr>
      </w:pPr>
    </w:p>
    <w:bookmarkEnd w:id="6"/>
    <w:bookmarkEnd w:id="4"/>
    <w:bookmarkStart w:name="block-10693491" w:id="7"/>
    <w:p>
      <w:pPr>
        <w:spacing w:before="0" w:after="0" w:line="264"/>
        <w:ind w:left="120"/>
        <w:jc w:val="both"/>
      </w:pPr>
      <w:r>
        <w:rPr>
          <w:rFonts w:ascii="Times New Roman" w:hAnsi="Times New Roman"/>
          <w:b w:val="false"/>
          <w:i w:val="false"/>
          <w:color w:val="000000"/>
          <w:sz w:val="28"/>
        </w:rPr>
        <w:t>​</w:t>
      </w:r>
      <w:r>
        <w:rPr>
          <w:rFonts w:ascii="Times New Roman" w:hAnsi="Times New Roman"/>
          <w:b/>
          <w:i w:val="false"/>
          <w:color w:val="000000"/>
          <w:sz w:val="28"/>
        </w:rPr>
        <w:t>СОДЕРЖАНИЕ УЧЕБНОГО ПРЕДМЕТА</w:t>
      </w:r>
    </w:p>
    <w:p>
      <w:pPr>
        <w:spacing w:before="0" w:after="0" w:line="264"/>
        <w:ind w:left="120"/>
        <w:jc w:val="both"/>
      </w:pPr>
    </w:p>
    <w:p>
      <w:pPr>
        <w:spacing w:before="0" w:after="0" w:line="264"/>
        <w:ind w:left="120"/>
        <w:jc w:val="both"/>
      </w:pPr>
      <w:r>
        <w:rPr>
          <w:rFonts w:ascii="Times New Roman" w:hAnsi="Times New Roman"/>
          <w:b w:val="false"/>
          <w:i w:val="false"/>
          <w:color w:val="000000"/>
          <w:sz w:val="28"/>
        </w:rPr>
        <w:t>​</w:t>
      </w:r>
      <w:bookmarkStart w:name="_Toc137567697" w:id="8"/>
      <w:bookmarkEnd w:id="8"/>
      <w:r>
        <w:rPr>
          <w:rFonts w:ascii="Times New Roman" w:hAnsi="Times New Roman"/>
          <w:b/>
          <w:i w:val="false"/>
          <w:color w:val="000000"/>
          <w:sz w:val="28"/>
        </w:rPr>
        <w:t>5 КЛАСС</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color w:val="000000"/>
          <w:sz w:val="28"/>
        </w:rPr>
        <w:t>Знания о физической культуре.</w:t>
      </w:r>
    </w:p>
    <w:p>
      <w:pPr>
        <w:spacing w:before="0" w:after="0" w:line="264"/>
        <w:ind w:firstLine="600"/>
        <w:jc w:val="both"/>
      </w:pPr>
      <w:r>
        <w:rPr>
          <w:rFonts w:ascii="Times New Roman" w:hAnsi="Times New Roman"/>
          <w:b w:val="false"/>
          <w:i w:val="false"/>
          <w:color w:val="000000"/>
          <w:sz w:val="28"/>
        </w:rPr>
        <w:t>Физическая культура на уровне основного общего образования: задачи, содержание и формы организации занятий. Система дополнительного обучения физической культуре, организация спортивной работы в общеобразовательной организации.</w:t>
      </w:r>
    </w:p>
    <w:p>
      <w:pPr>
        <w:spacing w:before="0" w:after="0" w:line="264"/>
        <w:ind w:firstLine="600"/>
        <w:jc w:val="both"/>
      </w:pPr>
      <w:r>
        <w:rPr>
          <w:rFonts w:ascii="Times New Roman" w:hAnsi="Times New Roman"/>
          <w:b w:val="false"/>
          <w:i w:val="false"/>
          <w:color w:val="000000"/>
          <w:sz w:val="28"/>
        </w:rPr>
        <w:t>Физическая культура и здоровый образ жизни: характеристика основных форм занятий физической культурой, их связь с укреплением здоровья, организацией отдыха и досуга.</w:t>
      </w:r>
    </w:p>
    <w:p>
      <w:pPr>
        <w:spacing w:before="0" w:after="0" w:line="264"/>
        <w:ind w:firstLine="600"/>
        <w:jc w:val="both"/>
      </w:pPr>
      <w:r>
        <w:rPr>
          <w:rFonts w:ascii="Times New Roman" w:hAnsi="Times New Roman"/>
          <w:b w:val="false"/>
          <w:i w:val="false"/>
          <w:color w:val="000000"/>
          <w:sz w:val="28"/>
        </w:rPr>
        <w:t>Исторические сведения об Олимпийских играх Древней Греции, характеристика их содержания и правил спортивной борьбы. Расцвет и завершение истории Олимпийских игр древности.</w:t>
      </w:r>
    </w:p>
    <w:p>
      <w:pPr>
        <w:spacing w:before="0" w:after="0" w:line="264"/>
        <w:ind w:firstLine="600"/>
        <w:jc w:val="both"/>
      </w:pPr>
      <w:r>
        <w:rPr>
          <w:rFonts w:ascii="Times New Roman" w:hAnsi="Times New Roman"/>
          <w:b/>
          <w:i/>
          <w:color w:val="000000"/>
          <w:sz w:val="28"/>
        </w:rPr>
        <w:t>Способы самостоятельной деятельности.</w:t>
      </w:r>
    </w:p>
    <w:p>
      <w:pPr>
        <w:spacing w:before="0" w:after="0" w:line="264"/>
        <w:ind w:firstLine="600"/>
        <w:jc w:val="both"/>
      </w:pPr>
      <w:r>
        <w:rPr>
          <w:rFonts w:ascii="Times New Roman" w:hAnsi="Times New Roman"/>
          <w:b w:val="false"/>
          <w:i w:val="false"/>
          <w:color w:val="000000"/>
          <w:sz w:val="28"/>
        </w:rPr>
        <w:t>Режим дня и его значение для обучающихся, связь с умственной работоспособностью. Составление индивидуального режима дня, определение основных индивидуальных видов деятельности, их временных диапазонов и последовательности в выполнении.</w:t>
      </w:r>
    </w:p>
    <w:p>
      <w:pPr>
        <w:spacing w:before="0" w:after="0" w:line="264"/>
        <w:ind w:firstLine="600"/>
        <w:jc w:val="both"/>
      </w:pPr>
      <w:r>
        <w:rPr>
          <w:rFonts w:ascii="Times New Roman" w:hAnsi="Times New Roman"/>
          <w:b w:val="false"/>
          <w:i w:val="false"/>
          <w:color w:val="000000"/>
          <w:sz w:val="28"/>
        </w:rPr>
        <w:t>Физическое развитие человека, его показатели и способы измерения. Осанка как показатель физического развития, правила предупреждения её нарушений в условиях учебной и бытовой деятельности. Способы измерения и оценивания осанки. Составление комплексов физических упражнений с коррекционной направленностью и правил их самостоятельного проведения.</w:t>
      </w:r>
    </w:p>
    <w:p>
      <w:pPr>
        <w:spacing w:before="0" w:after="0" w:line="264"/>
        <w:ind w:firstLine="600"/>
        <w:jc w:val="both"/>
      </w:pPr>
      <w:r>
        <w:rPr>
          <w:rFonts w:ascii="Times New Roman" w:hAnsi="Times New Roman"/>
          <w:b w:val="false"/>
          <w:i w:val="false"/>
          <w:color w:val="000000"/>
          <w:sz w:val="28"/>
        </w:rPr>
        <w:t>Проведение самостоятельных занятий физическими упражнениями на открытых площадках и в домашних условиях, подготовка мест занятий, выбор одежды и обуви, предупреждение травматизма.</w:t>
      </w:r>
    </w:p>
    <w:p>
      <w:pPr>
        <w:spacing w:before="0" w:after="0" w:line="264"/>
        <w:ind w:firstLine="600"/>
        <w:jc w:val="both"/>
      </w:pPr>
      <w:r>
        <w:rPr>
          <w:rFonts w:ascii="Times New Roman" w:hAnsi="Times New Roman"/>
          <w:b w:val="false"/>
          <w:i w:val="false"/>
          <w:color w:val="000000"/>
          <w:sz w:val="28"/>
        </w:rPr>
        <w:t>Оценивание состояния организма в покое и после физической нагрузки в процессе самостоятельных занятий физической культуры и спортом.</w:t>
      </w:r>
    </w:p>
    <w:p>
      <w:pPr>
        <w:spacing w:before="0" w:after="0" w:line="264"/>
        <w:ind w:firstLine="600"/>
        <w:jc w:val="both"/>
      </w:pPr>
      <w:r>
        <w:rPr>
          <w:rFonts w:ascii="Times New Roman" w:hAnsi="Times New Roman"/>
          <w:b w:val="false"/>
          <w:i w:val="false"/>
          <w:color w:val="000000"/>
          <w:sz w:val="28"/>
        </w:rPr>
        <w:t>Составление дневника физической культуры.</w:t>
      </w:r>
    </w:p>
    <w:p>
      <w:pPr>
        <w:spacing w:before="0" w:after="0" w:line="264"/>
        <w:ind w:firstLine="600"/>
        <w:jc w:val="both"/>
      </w:pPr>
      <w:r>
        <w:rPr>
          <w:rFonts w:ascii="Times New Roman" w:hAnsi="Times New Roman"/>
          <w:b/>
          <w:i/>
          <w:color w:val="000000"/>
          <w:sz w:val="28"/>
        </w:rPr>
        <w:t>Физическое совершенствование.</w:t>
      </w:r>
    </w:p>
    <w:p>
      <w:pPr>
        <w:spacing w:before="0" w:after="0" w:line="264"/>
        <w:ind w:firstLine="600"/>
        <w:jc w:val="both"/>
      </w:pPr>
      <w:r>
        <w:rPr>
          <w:rFonts w:ascii="Times New Roman" w:hAnsi="Times New Roman"/>
          <w:b w:val="false"/>
          <w:i/>
          <w:color w:val="000000"/>
          <w:sz w:val="28"/>
        </w:rPr>
        <w:t>Физкультурно-оздоровительная деятельность.</w:t>
      </w:r>
    </w:p>
    <w:p>
      <w:pPr>
        <w:spacing w:before="0" w:after="0" w:line="264"/>
        <w:ind w:firstLine="600"/>
        <w:jc w:val="both"/>
      </w:pPr>
      <w:r>
        <w:rPr>
          <w:rFonts w:ascii="Times New Roman" w:hAnsi="Times New Roman"/>
          <w:b w:val="false"/>
          <w:i w:val="false"/>
          <w:color w:val="000000"/>
          <w:sz w:val="28"/>
        </w:rPr>
        <w:t>Роль и значение физкультурно-оздоровительной деятельности в здоровом образе жизни современного человека. Упражнения утренней зарядки и физкультминуток, дыхательной и зрительной гимнастики в процессе учебных занятий, закаливающие процедуры после занятий утренней зарядкой. Упражнения на развитие гибкости и подвижности суставов, развитие координации; формирование телосложения с использованием внешних отягощений.</w:t>
      </w:r>
    </w:p>
    <w:p>
      <w:pPr>
        <w:spacing w:before="0" w:after="0" w:line="264"/>
        <w:ind w:firstLine="600"/>
        <w:jc w:val="both"/>
      </w:pPr>
      <w:r>
        <w:rPr>
          <w:rFonts w:ascii="Times New Roman" w:hAnsi="Times New Roman"/>
          <w:b w:val="false"/>
          <w:i/>
          <w:color w:val="000000"/>
          <w:sz w:val="28"/>
        </w:rPr>
        <w:t>Спортивно-оздоровительная деятельность.</w:t>
      </w:r>
    </w:p>
    <w:p>
      <w:pPr>
        <w:spacing w:before="0" w:after="0" w:line="264"/>
        <w:ind w:firstLine="600"/>
        <w:jc w:val="both"/>
      </w:pPr>
      <w:r>
        <w:rPr>
          <w:rFonts w:ascii="Times New Roman" w:hAnsi="Times New Roman"/>
          <w:b w:val="false"/>
          <w:i w:val="false"/>
          <w:color w:val="000000"/>
          <w:sz w:val="28"/>
        </w:rPr>
        <w:t>Роль и значение спортивно-оздоровительной деятельности в здоровом образе жизни современного человека.</w:t>
      </w:r>
    </w:p>
    <w:p>
      <w:pPr>
        <w:spacing w:before="0" w:after="0" w:line="264"/>
        <w:ind w:firstLine="600"/>
        <w:jc w:val="both"/>
      </w:pPr>
      <w:r>
        <w:rPr>
          <w:rFonts w:ascii="Times New Roman" w:hAnsi="Times New Roman"/>
          <w:b w:val="false"/>
          <w:i w:val="false"/>
          <w:color w:val="000000"/>
          <w:sz w:val="28"/>
        </w:rPr>
        <w:t>Модуль «Гимнастика».</w:t>
      </w:r>
    </w:p>
    <w:p>
      <w:pPr>
        <w:spacing w:before="0" w:after="0" w:line="264"/>
        <w:ind w:firstLine="600"/>
        <w:jc w:val="both"/>
      </w:pPr>
      <w:r>
        <w:rPr>
          <w:rFonts w:ascii="Times New Roman" w:hAnsi="Times New Roman"/>
          <w:b w:val="false"/>
          <w:i w:val="false"/>
          <w:color w:val="000000"/>
          <w:sz w:val="28"/>
        </w:rPr>
        <w:t>Кувырки вперёд и назад в группировке, кувырки вперёд ноги «скрестно», кувырки назад из стойки на лопатках (мальчики). Опорные прыжки через гимнастического козла ноги врозь (мальчики), опорные прыжки на гимнастического козла с последующим спрыгиванием (девочки).</w:t>
      </w:r>
    </w:p>
    <w:p>
      <w:pPr>
        <w:spacing w:before="0" w:after="0" w:line="264"/>
        <w:ind w:firstLine="600"/>
        <w:jc w:val="both"/>
      </w:pPr>
      <w:r>
        <w:rPr>
          <w:rFonts w:ascii="Times New Roman" w:hAnsi="Times New Roman"/>
          <w:b w:val="false"/>
          <w:i w:val="false"/>
          <w:color w:val="000000"/>
          <w:sz w:val="28"/>
        </w:rPr>
        <w:t>Упражнения на низком гимнастическом бревне: передвижение ходьбой с поворотами кругом и на 90°, лёгкие подпрыгивания, подпрыгивания толчком двумя ногами, передвижение приставным шагом (девочки). Упражнения на гимнастической лестнице: перелезание приставным шагом правым и левым боком, лазанье разноимённым способом по диагонали и одноимённым способом вверх. Расхождение на гимнастической скамейке правым и левым боком способом «удерживая за плечи».</w:t>
      </w:r>
    </w:p>
    <w:p>
      <w:pPr>
        <w:spacing w:before="0" w:after="0" w:line="264"/>
        <w:ind w:firstLine="600"/>
        <w:jc w:val="both"/>
      </w:pPr>
      <w:r>
        <w:rPr>
          <w:rFonts w:ascii="Times New Roman" w:hAnsi="Times New Roman"/>
          <w:b w:val="false"/>
          <w:i w:val="false"/>
          <w:color w:val="000000"/>
          <w:sz w:val="28"/>
        </w:rPr>
        <w:t>Модуль «Лёгкая атлетика».</w:t>
      </w:r>
    </w:p>
    <w:p>
      <w:pPr>
        <w:spacing w:before="0" w:after="0" w:line="264"/>
        <w:ind w:firstLine="600"/>
        <w:jc w:val="both"/>
      </w:pPr>
      <w:r>
        <w:rPr>
          <w:rFonts w:ascii="Times New Roman" w:hAnsi="Times New Roman"/>
          <w:b w:val="false"/>
          <w:i w:val="false"/>
          <w:color w:val="000000"/>
          <w:sz w:val="28"/>
        </w:rPr>
        <w:t>Бег на длинные дистанции с равномерной скоростью передвижения с высокого старта, бег на короткие дистанции с максимальной скоростью передвижения. Прыжки в длину с разбега способом «согнув ноги», прыжки в высоту с прямого разбега.</w:t>
      </w:r>
    </w:p>
    <w:p>
      <w:pPr>
        <w:spacing w:before="0" w:after="0" w:line="264"/>
        <w:ind w:firstLine="600"/>
        <w:jc w:val="both"/>
      </w:pPr>
      <w:r>
        <w:rPr>
          <w:rFonts w:ascii="Times New Roman" w:hAnsi="Times New Roman"/>
          <w:b w:val="false"/>
          <w:i w:val="false"/>
          <w:color w:val="000000"/>
          <w:sz w:val="28"/>
        </w:rPr>
        <w:t>Метание малого мяча с места в вертикальную неподвижную мишень, метание малого мяча на дальность с трёх шагов разбега.</w:t>
      </w:r>
    </w:p>
    <w:p>
      <w:pPr>
        <w:spacing w:before="0" w:after="0" w:line="264"/>
        <w:ind w:firstLine="600"/>
        <w:jc w:val="both"/>
      </w:pPr>
      <w:r>
        <w:rPr>
          <w:rFonts w:ascii="Times New Roman" w:hAnsi="Times New Roman"/>
          <w:b w:val="false"/>
          <w:i w:val="false"/>
          <w:color w:val="000000"/>
          <w:sz w:val="28"/>
        </w:rPr>
        <w:t>Модуль «Зимние виды спорта».</w:t>
      </w:r>
    </w:p>
    <w:p>
      <w:pPr>
        <w:spacing w:before="0" w:after="0" w:line="264"/>
        <w:ind w:firstLine="600"/>
        <w:jc w:val="both"/>
      </w:pPr>
      <w:r>
        <w:rPr>
          <w:rFonts w:ascii="Times New Roman" w:hAnsi="Times New Roman"/>
          <w:b w:val="false"/>
          <w:i w:val="false"/>
          <w:color w:val="000000"/>
          <w:sz w:val="28"/>
        </w:rPr>
        <w:t>Передвижение на лыжах попеременным двухшажным ходом, повороты на лыжах переступанием на месте и в движении по учебной дистанции, подъём по пологому склону способом «лесенка» и спуск в основной стойке, преодоление небольших бугров и впадин при спуске с пологого склона.</w:t>
      </w:r>
    </w:p>
    <w:p>
      <w:pPr>
        <w:spacing w:before="0" w:after="0" w:line="264"/>
        <w:ind w:firstLine="600"/>
        <w:jc w:val="both"/>
      </w:pPr>
      <w:r>
        <w:rPr>
          <w:rFonts w:ascii="Times New Roman" w:hAnsi="Times New Roman"/>
          <w:b w:val="false"/>
          <w:i w:val="false"/>
          <w:color w:val="000000"/>
          <w:sz w:val="28"/>
        </w:rPr>
        <w:t>Модуль «Спортивные игры».</w:t>
      </w:r>
    </w:p>
    <w:p>
      <w:pPr>
        <w:spacing w:before="0" w:after="0" w:line="264"/>
        <w:ind w:firstLine="600"/>
        <w:jc w:val="both"/>
      </w:pPr>
      <w:r>
        <w:rPr>
          <w:rFonts w:ascii="Times New Roman" w:hAnsi="Times New Roman"/>
          <w:b w:val="false"/>
          <w:i w:val="false"/>
          <w:color w:val="000000"/>
          <w:sz w:val="28"/>
        </w:rPr>
        <w:t>Баскетбол. Передача мяча двумя руками от груди, на месте и в движении, ведение мяча на месте и в движении «по прямой», «по кругу» и «змейкой», бросок мяча в корзину двумя руками от груди с места, ранее разученные технические действия с мячом.</w:t>
      </w:r>
    </w:p>
    <w:p>
      <w:pPr>
        <w:spacing w:before="0" w:after="0" w:line="264"/>
        <w:ind w:firstLine="600"/>
        <w:jc w:val="both"/>
      </w:pPr>
      <w:r>
        <w:rPr>
          <w:rFonts w:ascii="Times New Roman" w:hAnsi="Times New Roman"/>
          <w:b w:val="false"/>
          <w:i w:val="false"/>
          <w:color w:val="000000"/>
          <w:sz w:val="28"/>
        </w:rPr>
        <w:t xml:space="preserve">Волейбол. Прямая нижняя подача мяча, приём и передача мяча двумя руками снизу и сверху на месте и в движении, ранее разученные технические действия с мячом. </w:t>
      </w:r>
    </w:p>
    <w:p>
      <w:pPr>
        <w:spacing w:before="0" w:after="0" w:line="264"/>
        <w:ind w:firstLine="600"/>
        <w:jc w:val="both"/>
      </w:pPr>
      <w:r>
        <w:rPr>
          <w:rFonts w:ascii="Times New Roman" w:hAnsi="Times New Roman"/>
          <w:b w:val="false"/>
          <w:i w:val="false"/>
          <w:color w:val="000000"/>
          <w:sz w:val="28"/>
        </w:rPr>
        <w:t xml:space="preserve">Футбол. Удар по неподвижному мячу внутренней стороной стопы с небольшого разбега, остановка катящегося мяча способом «наступания», ведение мяча «по прямой», «по кругу» и «змейкой», обводка мячом ориентиров (конусов). </w:t>
      </w:r>
    </w:p>
    <w:p>
      <w:pPr>
        <w:spacing w:before="0" w:after="0" w:line="264"/>
        <w:ind w:firstLine="600"/>
        <w:jc w:val="both"/>
      </w:pPr>
      <w:r>
        <w:rPr>
          <w:rFonts w:ascii="Times New Roman" w:hAnsi="Times New Roman"/>
          <w:b w:val="false"/>
          <w:i w:val="false"/>
          <w:color w:val="000000"/>
          <w:sz w:val="28"/>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pPr>
        <w:spacing w:before="0" w:after="0" w:line="264"/>
        <w:ind w:firstLine="600"/>
        <w:jc w:val="both"/>
      </w:pPr>
      <w:r>
        <w:rPr>
          <w:rFonts w:ascii="Times New Roman" w:hAnsi="Times New Roman"/>
          <w:b w:val="false"/>
          <w:i w:val="false"/>
          <w:color w:val="000000"/>
          <w:sz w:val="28"/>
        </w:rPr>
        <w:t>Модуль «Спорт».</w:t>
      </w:r>
    </w:p>
    <w:p>
      <w:pPr>
        <w:spacing w:before="0" w:after="0" w:line="264"/>
        <w:ind w:firstLine="600"/>
        <w:jc w:val="both"/>
      </w:pPr>
      <w:r>
        <w:rPr>
          <w:rFonts w:ascii="Times New Roman" w:hAnsi="Times New Roman"/>
          <w:b w:val="false"/>
          <w:i w:val="false"/>
          <w:color w:val="000000"/>
          <w:sz w:val="28"/>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pPr>
        <w:spacing w:before="0" w:after="0"/>
        <w:ind w:left="120"/>
        <w:jc w:val="left"/>
      </w:pPr>
      <w:bookmarkStart w:name="_Toc137567698" w:id="9"/>
      <w:bookmarkEnd w:id="9"/>
    </w:p>
    <w:p>
      <w:pPr>
        <w:spacing w:before="0" w:after="0"/>
        <w:ind w:left="120"/>
        <w:jc w:val="left"/>
      </w:pPr>
    </w:p>
    <w:p>
      <w:pPr>
        <w:spacing w:before="0" w:after="0"/>
        <w:ind w:left="120"/>
        <w:jc w:val="left"/>
      </w:pPr>
      <w:r>
        <w:rPr>
          <w:rFonts w:ascii="Times New Roman" w:hAnsi="Times New Roman"/>
          <w:b/>
          <w:i w:val="false"/>
          <w:color w:val="000000"/>
          <w:sz w:val="28"/>
        </w:rPr>
        <w:t>6 КЛАСС</w:t>
      </w:r>
    </w:p>
    <w:p>
      <w:pPr>
        <w:spacing w:before="0" w:after="0" w:line="264"/>
        <w:ind w:firstLine="600"/>
        <w:jc w:val="both"/>
      </w:pPr>
      <w:r>
        <w:rPr>
          <w:rFonts w:ascii="Times New Roman" w:hAnsi="Times New Roman"/>
          <w:b/>
          <w:i/>
          <w:color w:val="000000"/>
          <w:sz w:val="28"/>
        </w:rPr>
        <w:t>Знания о физической культуре.</w:t>
      </w:r>
    </w:p>
    <w:p>
      <w:pPr>
        <w:spacing w:before="0" w:after="0" w:line="264"/>
        <w:ind w:firstLine="600"/>
        <w:jc w:val="both"/>
      </w:pPr>
      <w:r>
        <w:rPr>
          <w:rFonts w:ascii="Times New Roman" w:hAnsi="Times New Roman"/>
          <w:b w:val="false"/>
          <w:i w:val="false"/>
          <w:color w:val="000000"/>
          <w:sz w:val="28"/>
        </w:rPr>
        <w:t>Возрождение Олимпийских игр и олимпийского движения в современном мире, роль Пьера де Кубертена в их становлении и развитии. Девиз, символика и ритуалы современных Олимпийских игр. История организации и проведения первых Олимпийских игр современности, первые олимпийские чемпионы.</w:t>
      </w:r>
    </w:p>
    <w:p>
      <w:pPr>
        <w:spacing w:before="0" w:after="0" w:line="264"/>
        <w:ind w:firstLine="600"/>
        <w:jc w:val="both"/>
      </w:pPr>
      <w:r>
        <w:rPr>
          <w:rFonts w:ascii="Times New Roman" w:hAnsi="Times New Roman"/>
          <w:b/>
          <w:i/>
          <w:color w:val="000000"/>
          <w:sz w:val="28"/>
        </w:rPr>
        <w:t>Способы самостоятельной деятельности.</w:t>
      </w:r>
    </w:p>
    <w:p>
      <w:pPr>
        <w:spacing w:before="0" w:after="0" w:line="264"/>
        <w:ind w:firstLine="600"/>
        <w:jc w:val="both"/>
      </w:pPr>
      <w:r>
        <w:rPr>
          <w:rFonts w:ascii="Times New Roman" w:hAnsi="Times New Roman"/>
          <w:b w:val="false"/>
          <w:i w:val="false"/>
          <w:color w:val="000000"/>
          <w:sz w:val="28"/>
        </w:rPr>
        <w:t xml:space="preserve">Ведение дневника физической культуры. Физическая подготовка и её влияние на развитие систем организма, связь с укреплением здоровья, физическая подготовленность как результат физической подготовки. </w:t>
      </w:r>
    </w:p>
    <w:p>
      <w:pPr>
        <w:spacing w:before="0" w:after="0" w:line="264"/>
        <w:ind w:firstLine="600"/>
        <w:jc w:val="both"/>
      </w:pPr>
      <w:r>
        <w:rPr>
          <w:rFonts w:ascii="Times New Roman" w:hAnsi="Times New Roman"/>
          <w:b w:val="false"/>
          <w:i w:val="false"/>
          <w:color w:val="000000"/>
          <w:sz w:val="28"/>
        </w:rPr>
        <w:t xml:space="preserve">Правила и способы самостоятельного развития физических качеств. Способы определения индивидуальной физической нагрузки. Правила проведения измерительных процедур по оценке физической подготовленности. Правила техники выполнения тестовых заданий и способы регистрации их результатов. </w:t>
      </w:r>
    </w:p>
    <w:p>
      <w:pPr>
        <w:spacing w:before="0" w:after="0" w:line="264"/>
        <w:ind w:firstLine="600"/>
        <w:jc w:val="both"/>
      </w:pPr>
      <w:r>
        <w:rPr>
          <w:rFonts w:ascii="Times New Roman" w:hAnsi="Times New Roman"/>
          <w:b w:val="false"/>
          <w:i w:val="false"/>
          <w:color w:val="000000"/>
          <w:sz w:val="28"/>
        </w:rPr>
        <w:t>Правила и способы составления плана самостоятельных занятий физической подготовкой.</w:t>
      </w:r>
    </w:p>
    <w:p>
      <w:pPr>
        <w:spacing w:before="0" w:after="0" w:line="264"/>
        <w:ind w:firstLine="600"/>
        <w:jc w:val="both"/>
      </w:pPr>
      <w:r>
        <w:rPr>
          <w:rFonts w:ascii="Times New Roman" w:hAnsi="Times New Roman"/>
          <w:b/>
          <w:i/>
          <w:color w:val="000000"/>
          <w:sz w:val="28"/>
        </w:rPr>
        <w:t>Физическое совершенствование.</w:t>
      </w:r>
    </w:p>
    <w:p>
      <w:pPr>
        <w:spacing w:before="0" w:after="0" w:line="264"/>
        <w:ind w:firstLine="600"/>
        <w:jc w:val="both"/>
      </w:pPr>
      <w:r>
        <w:rPr>
          <w:rFonts w:ascii="Times New Roman" w:hAnsi="Times New Roman"/>
          <w:b w:val="false"/>
          <w:i/>
          <w:color w:val="000000"/>
          <w:sz w:val="28"/>
        </w:rPr>
        <w:t>Физкультурно-оздоровительная деятельность.</w:t>
      </w:r>
    </w:p>
    <w:p>
      <w:pPr>
        <w:spacing w:before="0" w:after="0" w:line="264"/>
        <w:ind w:firstLine="600"/>
        <w:jc w:val="both"/>
      </w:pPr>
      <w:r>
        <w:rPr>
          <w:rFonts w:ascii="Times New Roman" w:hAnsi="Times New Roman"/>
          <w:b w:val="false"/>
          <w:i w:val="false"/>
          <w:color w:val="000000"/>
          <w:sz w:val="28"/>
        </w:rPr>
        <w:t>Правила самостоятельного закаливания организма с помощью воздушных и солнечных ванн, купания в естественных водоёмах. Правила техники безопасности и гигиены мест занятий физическими упражнениями.</w:t>
      </w:r>
    </w:p>
    <w:p>
      <w:pPr>
        <w:spacing w:before="0" w:after="0" w:line="264"/>
        <w:ind w:firstLine="600"/>
        <w:jc w:val="both"/>
      </w:pPr>
      <w:r>
        <w:rPr>
          <w:rFonts w:ascii="Times New Roman" w:hAnsi="Times New Roman"/>
          <w:b w:val="false"/>
          <w:i w:val="false"/>
          <w:color w:val="000000"/>
          <w:sz w:val="28"/>
        </w:rPr>
        <w:t>Оздоровительные комплексы: упражнения для коррекции телосложения с использованием дополнительных отягощений, упражнения для профилактики нарушения зрения во время учебных занятий и работы за компьютером, упражнения для физкультпауз, направленных на поддержание оптимальной работоспособности мышц опорно-двигательного аппарата в режиме учебной деятельности.</w:t>
      </w:r>
    </w:p>
    <w:p>
      <w:pPr>
        <w:spacing w:before="0" w:after="0" w:line="264"/>
        <w:ind w:firstLine="600"/>
        <w:jc w:val="both"/>
      </w:pPr>
      <w:r>
        <w:rPr>
          <w:rFonts w:ascii="Times New Roman" w:hAnsi="Times New Roman"/>
          <w:b w:val="false"/>
          <w:i/>
          <w:color w:val="000000"/>
          <w:sz w:val="28"/>
        </w:rPr>
        <w:t>Спортивно-оздоровительная деятельность.</w:t>
      </w:r>
    </w:p>
    <w:p>
      <w:pPr>
        <w:spacing w:before="0" w:after="0" w:line="264"/>
        <w:ind w:firstLine="600"/>
        <w:jc w:val="both"/>
      </w:pPr>
      <w:r>
        <w:rPr>
          <w:rFonts w:ascii="Times New Roman" w:hAnsi="Times New Roman"/>
          <w:b w:val="false"/>
          <w:i w:val="false"/>
          <w:color w:val="000000"/>
          <w:sz w:val="28"/>
        </w:rPr>
        <w:t>Модуль «Гимнастика».</w:t>
      </w:r>
    </w:p>
    <w:p>
      <w:pPr>
        <w:spacing w:before="0" w:after="0" w:line="264"/>
        <w:ind w:firstLine="600"/>
        <w:jc w:val="both"/>
      </w:pPr>
      <w:r>
        <w:rPr>
          <w:rFonts w:ascii="Times New Roman" w:hAnsi="Times New Roman"/>
          <w:b w:val="false"/>
          <w:i w:val="false"/>
          <w:color w:val="000000"/>
          <w:sz w:val="28"/>
        </w:rPr>
        <w:t xml:space="preserve">Акробатическая комбинация из общеразвивающих и сложно координированных упражнений, стоек и кувырков, ранее разученных акробатических упражнений. </w:t>
      </w:r>
    </w:p>
    <w:p>
      <w:pPr>
        <w:spacing w:before="0" w:after="0" w:line="264"/>
        <w:ind w:firstLine="600"/>
        <w:jc w:val="both"/>
      </w:pPr>
      <w:r>
        <w:rPr>
          <w:rFonts w:ascii="Times New Roman" w:hAnsi="Times New Roman"/>
          <w:b w:val="false"/>
          <w:i w:val="false"/>
          <w:color w:val="000000"/>
          <w:sz w:val="28"/>
        </w:rPr>
        <w:t>Комбинация из стилизованных общеразвивающих упражнений и сложно-координированных упражнений ритмической гимнастики, разнообразных движений руками и ногами с разной амплитудой и траекторией, танцевальными движениями из ранее разученных танцев (девочки).</w:t>
      </w:r>
    </w:p>
    <w:p>
      <w:pPr>
        <w:spacing w:before="0" w:after="0" w:line="264"/>
        <w:ind w:firstLine="600"/>
        <w:jc w:val="both"/>
      </w:pPr>
      <w:r>
        <w:rPr>
          <w:rFonts w:ascii="Times New Roman" w:hAnsi="Times New Roman"/>
          <w:b w:val="false"/>
          <w:i w:val="false"/>
          <w:color w:val="000000"/>
          <w:sz w:val="28"/>
        </w:rPr>
        <w:t xml:space="preserve">Опорные прыжки через гимнастического козла с разбега способом «согнув ноги» (мальчики) и способом «ноги врозь» (девочки). </w:t>
      </w:r>
    </w:p>
    <w:p>
      <w:pPr>
        <w:spacing w:before="0" w:after="0" w:line="264"/>
        <w:ind w:firstLine="600"/>
        <w:jc w:val="both"/>
      </w:pPr>
      <w:r>
        <w:rPr>
          <w:rFonts w:ascii="Times New Roman" w:hAnsi="Times New Roman"/>
          <w:b w:val="false"/>
          <w:i w:val="false"/>
          <w:color w:val="000000"/>
          <w:sz w:val="28"/>
        </w:rPr>
        <w:t>Гимнастические комбинации на низком гимнастическом бревне с использованием стилизованных общеразвивающих и сложно-координированных упражнений, передвижений шагом и лёгким бегом, поворотами с разнообразными движениями рук и ног, удержанием статических поз (девочки).</w:t>
      </w:r>
    </w:p>
    <w:p>
      <w:pPr>
        <w:spacing w:before="0" w:after="0" w:line="264"/>
        <w:ind w:firstLine="600"/>
        <w:jc w:val="both"/>
      </w:pPr>
      <w:r>
        <w:rPr>
          <w:rFonts w:ascii="Times New Roman" w:hAnsi="Times New Roman"/>
          <w:b w:val="false"/>
          <w:i w:val="false"/>
          <w:color w:val="000000"/>
          <w:sz w:val="28"/>
        </w:rPr>
        <w:t xml:space="preserve">Упражнения на невысокой гимнастической перекладине: висы, упор ноги врозь, перемах вперёд и обратно (мальчики). </w:t>
      </w:r>
    </w:p>
    <w:p>
      <w:pPr>
        <w:spacing w:before="0" w:after="0" w:line="264"/>
        <w:ind w:firstLine="600"/>
        <w:jc w:val="both"/>
      </w:pPr>
      <w:r>
        <w:rPr>
          <w:rFonts w:ascii="Times New Roman" w:hAnsi="Times New Roman"/>
          <w:b w:val="false"/>
          <w:i w:val="false"/>
          <w:color w:val="000000"/>
          <w:sz w:val="28"/>
        </w:rPr>
        <w:t>Лазанье по канату в три приёма (мальчики).</w:t>
      </w:r>
    </w:p>
    <w:p>
      <w:pPr>
        <w:spacing w:before="0" w:after="0" w:line="264"/>
        <w:ind w:firstLine="600"/>
        <w:jc w:val="both"/>
      </w:pPr>
      <w:r>
        <w:rPr>
          <w:rFonts w:ascii="Times New Roman" w:hAnsi="Times New Roman"/>
          <w:b w:val="false"/>
          <w:i w:val="false"/>
          <w:color w:val="000000"/>
          <w:sz w:val="28"/>
        </w:rPr>
        <w:t>Модуль «Лёгкая атлетика».</w:t>
      </w:r>
    </w:p>
    <w:p>
      <w:pPr>
        <w:spacing w:before="0" w:after="0" w:line="264"/>
        <w:ind w:firstLine="600"/>
        <w:jc w:val="both"/>
      </w:pPr>
      <w:r>
        <w:rPr>
          <w:rFonts w:ascii="Times New Roman" w:hAnsi="Times New Roman"/>
          <w:b w:val="false"/>
          <w:i w:val="false"/>
          <w:color w:val="000000"/>
          <w:sz w:val="28"/>
        </w:rPr>
        <w:t>Старт с опорой на одну руку и последующим ускорением, спринтерский и гладкий равномерный бег по учебной дистанции, ранее разученные беговые упражнения.</w:t>
      </w:r>
    </w:p>
    <w:p>
      <w:pPr>
        <w:spacing w:before="0" w:after="0" w:line="264"/>
        <w:ind w:firstLine="600"/>
        <w:jc w:val="both"/>
      </w:pPr>
      <w:r>
        <w:rPr>
          <w:rFonts w:ascii="Times New Roman" w:hAnsi="Times New Roman"/>
          <w:b w:val="false"/>
          <w:i w:val="false"/>
          <w:color w:val="000000"/>
          <w:sz w:val="28"/>
        </w:rPr>
        <w:t xml:space="preserve">Прыжковые упражнения: прыжок в высоту с разбега способом «перешагивание», ранее разученные прыжковые упражнения в длину и высоту, напрыгивание и спрыгивание. </w:t>
      </w:r>
    </w:p>
    <w:p>
      <w:pPr>
        <w:spacing w:before="0" w:after="0" w:line="264"/>
        <w:ind w:firstLine="600"/>
        <w:jc w:val="both"/>
      </w:pPr>
      <w:r>
        <w:rPr>
          <w:rFonts w:ascii="Times New Roman" w:hAnsi="Times New Roman"/>
          <w:b w:val="false"/>
          <w:i w:val="false"/>
          <w:color w:val="000000"/>
          <w:sz w:val="28"/>
        </w:rPr>
        <w:t xml:space="preserve">Метание малого (теннисного) мяча в подвижную (раскачивающуюся) мишень. </w:t>
      </w:r>
    </w:p>
    <w:p>
      <w:pPr>
        <w:spacing w:before="0" w:after="0" w:line="264"/>
        <w:ind w:firstLine="600"/>
        <w:jc w:val="both"/>
      </w:pPr>
      <w:r>
        <w:rPr>
          <w:rFonts w:ascii="Times New Roman" w:hAnsi="Times New Roman"/>
          <w:b w:val="false"/>
          <w:i w:val="false"/>
          <w:color w:val="000000"/>
          <w:sz w:val="28"/>
        </w:rPr>
        <w:t>Модуль «Зимние виды спорта».</w:t>
      </w:r>
    </w:p>
    <w:p>
      <w:pPr>
        <w:spacing w:before="0" w:after="0" w:line="264"/>
        <w:ind w:firstLine="600"/>
        <w:jc w:val="both"/>
      </w:pPr>
      <w:r>
        <w:rPr>
          <w:rFonts w:ascii="Times New Roman" w:hAnsi="Times New Roman"/>
          <w:b w:val="false"/>
          <w:i w:val="false"/>
          <w:color w:val="000000"/>
          <w:sz w:val="28"/>
        </w:rPr>
        <w:t xml:space="preserve">Передвижение на лыжах одновременным одношажным ходом, преодоление небольших трамплинов при спуске с пологого склона в низкой стойке, ранее разученные упражнения лыжной подготовки, передвижения по учебной дистанции, повороты, спуски, торможение. </w:t>
      </w:r>
    </w:p>
    <w:p>
      <w:pPr>
        <w:spacing w:before="0" w:after="0" w:line="264"/>
        <w:ind w:firstLine="600"/>
        <w:jc w:val="both"/>
      </w:pPr>
      <w:r>
        <w:rPr>
          <w:rFonts w:ascii="Times New Roman" w:hAnsi="Times New Roman"/>
          <w:b w:val="false"/>
          <w:i w:val="false"/>
          <w:color w:val="000000"/>
          <w:sz w:val="28"/>
        </w:rPr>
        <w:t>Модуль «Спортивные игры».</w:t>
      </w:r>
    </w:p>
    <w:p>
      <w:pPr>
        <w:spacing w:before="0" w:after="0" w:line="264"/>
        <w:ind w:firstLine="600"/>
        <w:jc w:val="both"/>
      </w:pPr>
      <w:r>
        <w:rPr>
          <w:rFonts w:ascii="Times New Roman" w:hAnsi="Times New Roman"/>
          <w:b w:val="false"/>
          <w:i w:val="false"/>
          <w:color w:val="000000"/>
          <w:sz w:val="28"/>
        </w:rPr>
        <w:t xml:space="preserve">Баскетбол. Технические действия игрока без мяча: передвижение в стойке баскетболиста, прыжки вверх толчком одной ногой и приземлением на другую ногу, остановка двумя шагами и прыжком. </w:t>
      </w:r>
    </w:p>
    <w:p>
      <w:pPr>
        <w:spacing w:before="0" w:after="0" w:line="264"/>
        <w:ind w:firstLine="600"/>
        <w:jc w:val="both"/>
      </w:pPr>
      <w:r>
        <w:rPr>
          <w:rFonts w:ascii="Times New Roman" w:hAnsi="Times New Roman"/>
          <w:b w:val="false"/>
          <w:i w:val="false"/>
          <w:color w:val="000000"/>
          <w:sz w:val="28"/>
        </w:rPr>
        <w:t>Упражнения с мячом: ранее разученные упражнения в ведении мяча в разных направлениях и по разной траектории, на передачу и броски мяча в корзину.</w:t>
      </w:r>
    </w:p>
    <w:p>
      <w:pPr>
        <w:spacing w:before="0" w:after="0" w:line="264"/>
        <w:ind w:firstLine="600"/>
        <w:jc w:val="both"/>
      </w:pPr>
      <w:r>
        <w:rPr>
          <w:rFonts w:ascii="Times New Roman" w:hAnsi="Times New Roman"/>
          <w:b w:val="false"/>
          <w:i w:val="false"/>
          <w:color w:val="000000"/>
          <w:sz w:val="28"/>
        </w:rPr>
        <w:t xml:space="preserve">Правила игры и игровая деятельность по правилам с использованием разученных технических приёмов. </w:t>
      </w:r>
    </w:p>
    <w:p>
      <w:pPr>
        <w:spacing w:before="0" w:after="0" w:line="264"/>
        <w:ind w:firstLine="600"/>
        <w:jc w:val="both"/>
      </w:pPr>
      <w:r>
        <w:rPr>
          <w:rFonts w:ascii="Times New Roman" w:hAnsi="Times New Roman"/>
          <w:b w:val="false"/>
          <w:i w:val="false"/>
          <w:color w:val="000000"/>
          <w:sz w:val="28"/>
        </w:rPr>
        <w:t xml:space="preserve">Волейбол. Приём и передача мяча двумя руками снизу в разные зоны площадки команды соперника. Правила игры и игровая деятельность по правилам с использованием разученных технических приёмов в подаче мяча, его приёме и передаче двумя руками снизу и сверху. </w:t>
      </w:r>
    </w:p>
    <w:p>
      <w:pPr>
        <w:spacing w:before="0" w:after="0" w:line="264"/>
        <w:ind w:firstLine="600"/>
        <w:jc w:val="both"/>
      </w:pPr>
      <w:r>
        <w:rPr>
          <w:rFonts w:ascii="Times New Roman" w:hAnsi="Times New Roman"/>
          <w:b w:val="false"/>
          <w:i w:val="false"/>
          <w:color w:val="000000"/>
          <w:sz w:val="28"/>
        </w:rPr>
        <w:t xml:space="preserve">Футбол. Удары по катящемуся мячу с разбега. Правила игры и игровая деятельность по правилам с использованием разученных технических приёмов в остановке и передаче мяча, его ведении и обводке. </w:t>
      </w:r>
    </w:p>
    <w:p>
      <w:pPr>
        <w:spacing w:before="0" w:after="0" w:line="264"/>
        <w:ind w:firstLine="600"/>
        <w:jc w:val="both"/>
      </w:pPr>
      <w:r>
        <w:rPr>
          <w:rFonts w:ascii="Times New Roman" w:hAnsi="Times New Roman"/>
          <w:b w:val="false"/>
          <w:i w:val="false"/>
          <w:color w:val="000000"/>
          <w:sz w:val="28"/>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pPr>
        <w:spacing w:before="0" w:after="0" w:line="264"/>
        <w:ind w:firstLine="600"/>
        <w:jc w:val="both"/>
      </w:pPr>
      <w:r>
        <w:rPr>
          <w:rFonts w:ascii="Times New Roman" w:hAnsi="Times New Roman"/>
          <w:b w:val="false"/>
          <w:i w:val="false"/>
          <w:color w:val="000000"/>
          <w:sz w:val="28"/>
        </w:rPr>
        <w:t>Модуль «Спорт».</w:t>
      </w:r>
    </w:p>
    <w:p>
      <w:pPr>
        <w:spacing w:before="0" w:after="0" w:line="264"/>
        <w:ind w:firstLine="600"/>
        <w:jc w:val="both"/>
      </w:pPr>
      <w:r>
        <w:rPr>
          <w:rFonts w:ascii="Times New Roman" w:hAnsi="Times New Roman"/>
          <w:b w:val="false"/>
          <w:i w:val="false"/>
          <w:color w:val="000000"/>
          <w:sz w:val="28"/>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pPr>
        <w:spacing w:before="0" w:after="0"/>
        <w:ind w:left="120"/>
        <w:jc w:val="left"/>
      </w:pPr>
      <w:bookmarkStart w:name="_Toc137567699" w:id="10"/>
      <w:bookmarkEnd w:id="10"/>
    </w:p>
    <w:p>
      <w:pPr>
        <w:spacing w:before="0" w:after="0"/>
        <w:ind w:left="120"/>
        <w:jc w:val="left"/>
      </w:pPr>
    </w:p>
    <w:p>
      <w:pPr>
        <w:spacing w:before="0" w:after="0"/>
        <w:ind w:left="120"/>
        <w:jc w:val="left"/>
      </w:pPr>
      <w:r>
        <w:rPr>
          <w:rFonts w:ascii="Times New Roman" w:hAnsi="Times New Roman"/>
          <w:b/>
          <w:i w:val="false"/>
          <w:color w:val="000000"/>
          <w:sz w:val="28"/>
        </w:rPr>
        <w:t>7 КЛАСС</w:t>
      </w:r>
    </w:p>
    <w:p>
      <w:pPr>
        <w:spacing w:before="0" w:after="0" w:line="264"/>
        <w:ind w:firstLine="600"/>
        <w:jc w:val="both"/>
      </w:pPr>
      <w:r>
        <w:rPr>
          <w:rFonts w:ascii="Times New Roman" w:hAnsi="Times New Roman"/>
          <w:b/>
          <w:i/>
          <w:color w:val="000000"/>
          <w:spacing w:val="-2"/>
          <w:sz w:val="28"/>
        </w:rPr>
        <w:t>Знания о физической культуре.</w:t>
      </w:r>
    </w:p>
    <w:p>
      <w:pPr>
        <w:spacing w:before="0" w:after="0" w:line="264"/>
        <w:ind w:firstLine="600"/>
        <w:jc w:val="both"/>
      </w:pPr>
      <w:r>
        <w:rPr>
          <w:rFonts w:ascii="Times New Roman" w:hAnsi="Times New Roman"/>
          <w:b w:val="false"/>
          <w:i w:val="false"/>
          <w:color w:val="000000"/>
          <w:spacing w:val="-2"/>
          <w:sz w:val="28"/>
        </w:rPr>
        <w:t>Зарождение олимпийского движения в дореволюционной России, роль А.Д. Бутовского в развитии отечественной системы физического воспитания и спорта. Олимпийское движение в СССР и современной России, характеристика основных этапов развития. Выдающиеся советские и российские олимпийцы.</w:t>
      </w:r>
    </w:p>
    <w:p>
      <w:pPr>
        <w:spacing w:before="0" w:after="0" w:line="264"/>
        <w:ind w:firstLine="600"/>
        <w:jc w:val="both"/>
      </w:pPr>
      <w:r>
        <w:rPr>
          <w:rFonts w:ascii="Times New Roman" w:hAnsi="Times New Roman"/>
          <w:b w:val="false"/>
          <w:i w:val="false"/>
          <w:color w:val="000000"/>
          <w:spacing w:val="-2"/>
          <w:sz w:val="28"/>
        </w:rPr>
        <w:t>Влияние занятий физической культурой и спортом на воспитание положительных качеств личности современного человека.</w:t>
      </w:r>
    </w:p>
    <w:p>
      <w:pPr>
        <w:spacing w:before="0" w:after="0" w:line="264"/>
        <w:ind w:firstLine="600"/>
        <w:jc w:val="both"/>
      </w:pPr>
      <w:r>
        <w:rPr>
          <w:rFonts w:ascii="Times New Roman" w:hAnsi="Times New Roman"/>
          <w:b/>
          <w:i/>
          <w:color w:val="000000"/>
          <w:spacing w:val="-2"/>
          <w:sz w:val="28"/>
        </w:rPr>
        <w:t>Способы самостоятельной деятельности.</w:t>
      </w:r>
    </w:p>
    <w:p>
      <w:pPr>
        <w:spacing w:before="0" w:after="0" w:line="264"/>
        <w:ind w:firstLine="600"/>
        <w:jc w:val="both"/>
      </w:pPr>
      <w:r>
        <w:rPr>
          <w:rFonts w:ascii="Times New Roman" w:hAnsi="Times New Roman"/>
          <w:b w:val="false"/>
          <w:i w:val="false"/>
          <w:color w:val="000000"/>
          <w:spacing w:val="-2"/>
          <w:sz w:val="28"/>
        </w:rPr>
        <w:t xml:space="preserve">Правила техники безопасности и гигиены мест занятий в процессе выполнения физических упражнений на открытых площадках. Ведение дневника по физической культуре. </w:t>
      </w:r>
    </w:p>
    <w:p>
      <w:pPr>
        <w:spacing w:before="0" w:after="0" w:line="264"/>
        <w:ind w:firstLine="600"/>
        <w:jc w:val="both"/>
      </w:pPr>
      <w:r>
        <w:rPr>
          <w:rFonts w:ascii="Times New Roman" w:hAnsi="Times New Roman"/>
          <w:b w:val="false"/>
          <w:i w:val="false"/>
          <w:color w:val="000000"/>
          <w:spacing w:val="-2"/>
          <w:sz w:val="28"/>
        </w:rPr>
        <w:t>Техническая подготовка и её значение для человека, основные правила технической подготовки. Двигательные действия как основа технической подготовки, понятие двигательного умения и двигательного навыка. Способы оценивания техники двигательных действий и организация процедуры оценивания. Ошибки при разучивании техники выполнения двигательных действий, причины и способы их предупреждения при самостоятельных занятиях технической подготовкой.</w:t>
      </w:r>
    </w:p>
    <w:p>
      <w:pPr>
        <w:spacing w:before="0" w:after="0" w:line="264"/>
        <w:ind w:firstLine="600"/>
        <w:jc w:val="both"/>
      </w:pPr>
      <w:r>
        <w:rPr>
          <w:rFonts w:ascii="Times New Roman" w:hAnsi="Times New Roman"/>
          <w:b w:val="false"/>
          <w:i w:val="false"/>
          <w:color w:val="000000"/>
          <w:spacing w:val="-2"/>
          <w:sz w:val="28"/>
        </w:rPr>
        <w:t>Планирование самостоятельных занятий технической подготовкой на учебный год и учебную четверть. Составление плана учебного занятия по самостоятельной технической подготовке. Способы оценивания оздоровительного эффекта занятий физической культурой с помощью «индекса Кетле», «ортостатической пробы», «функциональной пробы со стандартной нагрузкой».</w:t>
      </w:r>
    </w:p>
    <w:p>
      <w:pPr>
        <w:spacing w:before="0" w:after="0" w:line="264"/>
        <w:ind w:firstLine="600"/>
        <w:jc w:val="both"/>
      </w:pPr>
      <w:r>
        <w:rPr>
          <w:rFonts w:ascii="Times New Roman" w:hAnsi="Times New Roman"/>
          <w:b/>
          <w:i/>
          <w:color w:val="000000"/>
          <w:spacing w:val="-2"/>
          <w:sz w:val="28"/>
        </w:rPr>
        <w:t>Физическое совершенствование.</w:t>
      </w:r>
    </w:p>
    <w:p>
      <w:pPr>
        <w:spacing w:before="0" w:after="0" w:line="264"/>
        <w:ind w:firstLine="600"/>
        <w:jc w:val="both"/>
      </w:pPr>
      <w:r>
        <w:rPr>
          <w:rFonts w:ascii="Times New Roman" w:hAnsi="Times New Roman"/>
          <w:b w:val="false"/>
          <w:i/>
          <w:color w:val="000000"/>
          <w:spacing w:val="-2"/>
          <w:sz w:val="28"/>
        </w:rPr>
        <w:t>Физкультурно-оздоровительная деятельность.</w:t>
      </w:r>
    </w:p>
    <w:p>
      <w:pPr>
        <w:spacing w:before="0" w:after="0" w:line="264"/>
        <w:ind w:firstLine="600"/>
        <w:jc w:val="both"/>
      </w:pPr>
      <w:r>
        <w:rPr>
          <w:rFonts w:ascii="Times New Roman" w:hAnsi="Times New Roman"/>
          <w:b w:val="false"/>
          <w:i w:val="false"/>
          <w:color w:val="000000"/>
          <w:spacing w:val="-2"/>
          <w:sz w:val="28"/>
        </w:rPr>
        <w:t xml:space="preserve">Оздоровительные комплексы для самостоятельных занятий с добавлением ранее разученных упражнений: для коррекции телосложения и профилактики нарушения осанки, дыхательной и зрительной гимнастики в режиме учебного дня. </w:t>
      </w:r>
    </w:p>
    <w:p>
      <w:pPr>
        <w:spacing w:before="0" w:after="0" w:line="264"/>
        <w:ind w:firstLine="600"/>
        <w:jc w:val="both"/>
      </w:pPr>
      <w:r>
        <w:rPr>
          <w:rFonts w:ascii="Times New Roman" w:hAnsi="Times New Roman"/>
          <w:b w:val="false"/>
          <w:i/>
          <w:color w:val="000000"/>
          <w:spacing w:val="-2"/>
          <w:sz w:val="28"/>
        </w:rPr>
        <w:t xml:space="preserve">Спортивно-оздоровительная деятельность. </w:t>
      </w:r>
    </w:p>
    <w:p>
      <w:pPr>
        <w:spacing w:before="0" w:after="0" w:line="264"/>
        <w:ind w:firstLine="600"/>
        <w:jc w:val="both"/>
      </w:pPr>
      <w:r>
        <w:rPr>
          <w:rFonts w:ascii="Times New Roman" w:hAnsi="Times New Roman"/>
          <w:b w:val="false"/>
          <w:i w:val="false"/>
          <w:color w:val="000000"/>
          <w:spacing w:val="-2"/>
          <w:sz w:val="28"/>
        </w:rPr>
        <w:t>Модуль «Гимнастика».</w:t>
      </w:r>
    </w:p>
    <w:p>
      <w:pPr>
        <w:spacing w:before="0" w:after="0" w:line="264"/>
        <w:ind w:firstLine="600"/>
        <w:jc w:val="both"/>
      </w:pPr>
      <w:r>
        <w:rPr>
          <w:rFonts w:ascii="Times New Roman" w:hAnsi="Times New Roman"/>
          <w:b w:val="false"/>
          <w:i w:val="false"/>
          <w:color w:val="000000"/>
          <w:spacing w:val="-2"/>
          <w:sz w:val="28"/>
        </w:rPr>
        <w:t>Акробатические комбинации из ранее разученных упражнений с добавлением упражнений ритмической гимнастики (девочки). Простейшие акробатические пирамиды в парах и тройках (девочки). Стойка на голове с опорой на руки, акробатическая комбинация из разученных упражнений в равновесии, стойках, кувырках (мальчики).</w:t>
      </w:r>
    </w:p>
    <w:p>
      <w:pPr>
        <w:spacing w:before="0" w:after="0" w:line="264"/>
        <w:ind w:firstLine="600"/>
        <w:jc w:val="both"/>
      </w:pPr>
      <w:r>
        <w:rPr>
          <w:rFonts w:ascii="Times New Roman" w:hAnsi="Times New Roman"/>
          <w:b w:val="false"/>
          <w:i w:val="false"/>
          <w:color w:val="000000"/>
          <w:spacing w:val="-2"/>
          <w:sz w:val="28"/>
        </w:rPr>
        <w:t>Комплекс упражнений степ-аэробики, включающий упражнения в ходьбе, прыжках, спрыгивании и запрыгивании с поворотами разведением рук и ног, выполняемых в среднем и высоком темпе (девочки).</w:t>
      </w:r>
    </w:p>
    <w:p>
      <w:pPr>
        <w:spacing w:before="0" w:after="0" w:line="264"/>
        <w:ind w:firstLine="600"/>
        <w:jc w:val="both"/>
      </w:pPr>
      <w:r>
        <w:rPr>
          <w:rFonts w:ascii="Times New Roman" w:hAnsi="Times New Roman"/>
          <w:b w:val="false"/>
          <w:i w:val="false"/>
          <w:color w:val="000000"/>
          <w:spacing w:val="-2"/>
          <w:sz w:val="28"/>
        </w:rPr>
        <w:t>Комбинация на гимнастическом бревне из ранее разученных упражнений с добавлением упражнений на статическое и динамическое равновесие (девочки). Комбинация на низкой гимнастической перекладине из ранее разученных упражнений в висах, упорах, переворотах (мальчики). Лазанье по канату в два приёма (мальчики).</w:t>
      </w:r>
    </w:p>
    <w:p>
      <w:pPr>
        <w:spacing w:before="0" w:after="0" w:line="264"/>
        <w:ind w:firstLine="600"/>
        <w:jc w:val="both"/>
      </w:pPr>
      <w:r>
        <w:rPr>
          <w:rFonts w:ascii="Times New Roman" w:hAnsi="Times New Roman"/>
          <w:b w:val="false"/>
          <w:i w:val="false"/>
          <w:color w:val="000000"/>
          <w:spacing w:val="-2"/>
          <w:sz w:val="28"/>
        </w:rPr>
        <w:t>Модуль «Лёгкая атлетика».</w:t>
      </w:r>
    </w:p>
    <w:p>
      <w:pPr>
        <w:spacing w:before="0" w:after="0" w:line="264"/>
        <w:ind w:firstLine="600"/>
        <w:jc w:val="both"/>
      </w:pPr>
      <w:r>
        <w:rPr>
          <w:rFonts w:ascii="Times New Roman" w:hAnsi="Times New Roman"/>
          <w:b w:val="false"/>
          <w:i w:val="false"/>
          <w:color w:val="000000"/>
          <w:spacing w:val="-2"/>
          <w:sz w:val="28"/>
        </w:rPr>
        <w:t xml:space="preserve">Бег с преодолением препятствий способами «наступание» и «прыжковый бег», эстафетный бег. Ранее освоенные беговые упражнения с увеличением скорости передвижения и продолжительности выполнения, прыжки с разбега в длину способом «согнув ноги» и в высоту способом «перешагивание». </w:t>
      </w:r>
    </w:p>
    <w:p>
      <w:pPr>
        <w:spacing w:before="0" w:after="0" w:line="264"/>
        <w:ind w:firstLine="600"/>
        <w:jc w:val="both"/>
      </w:pPr>
      <w:r>
        <w:rPr>
          <w:rFonts w:ascii="Times New Roman" w:hAnsi="Times New Roman"/>
          <w:b w:val="false"/>
          <w:i w:val="false"/>
          <w:color w:val="000000"/>
          <w:spacing w:val="-2"/>
          <w:sz w:val="28"/>
        </w:rPr>
        <w:t>Метание малого (теннисного) мяча по движущейся (катящейся) с разной скоростью мишени.</w:t>
      </w:r>
    </w:p>
    <w:p>
      <w:pPr>
        <w:spacing w:before="0" w:after="0" w:line="264"/>
        <w:ind w:firstLine="600"/>
        <w:jc w:val="both"/>
      </w:pPr>
      <w:r>
        <w:rPr>
          <w:rFonts w:ascii="Times New Roman" w:hAnsi="Times New Roman"/>
          <w:b w:val="false"/>
          <w:i w:val="false"/>
          <w:color w:val="000000"/>
          <w:spacing w:val="-2"/>
          <w:sz w:val="28"/>
        </w:rPr>
        <w:t>Модуль «Зимние виды спорта».</w:t>
      </w:r>
    </w:p>
    <w:p>
      <w:pPr>
        <w:spacing w:before="0" w:after="0" w:line="264"/>
        <w:ind w:firstLine="600"/>
        <w:jc w:val="both"/>
      </w:pPr>
      <w:r>
        <w:rPr>
          <w:rFonts w:ascii="Times New Roman" w:hAnsi="Times New Roman"/>
          <w:b w:val="false"/>
          <w:i w:val="false"/>
          <w:color w:val="000000"/>
          <w:spacing w:val="-2"/>
          <w:sz w:val="28"/>
        </w:rPr>
        <w:t xml:space="preserve">Торможение и поворот на лыжах упором при спуске с пологого склона, переход с передвижения попеременным двухшажным ходом на передвижение одновременным одношажным ходом и обратно во время прохождения учебной дистанции, спуски и подъёмы ранее освоенными способами. </w:t>
      </w:r>
    </w:p>
    <w:p>
      <w:pPr>
        <w:spacing w:before="0" w:after="0" w:line="264"/>
        <w:ind w:firstLine="600"/>
        <w:jc w:val="both"/>
      </w:pPr>
      <w:r>
        <w:rPr>
          <w:rFonts w:ascii="Times New Roman" w:hAnsi="Times New Roman"/>
          <w:b w:val="false"/>
          <w:i w:val="false"/>
          <w:color w:val="000000"/>
          <w:spacing w:val="-2"/>
          <w:sz w:val="28"/>
        </w:rPr>
        <w:t xml:space="preserve">Модуль «Спортивные игры». </w:t>
      </w:r>
    </w:p>
    <w:p>
      <w:pPr>
        <w:spacing w:before="0" w:after="0" w:line="264"/>
        <w:ind w:firstLine="600"/>
        <w:jc w:val="both"/>
      </w:pPr>
      <w:r>
        <w:rPr>
          <w:rFonts w:ascii="Times New Roman" w:hAnsi="Times New Roman"/>
          <w:b w:val="false"/>
          <w:i w:val="false"/>
          <w:color w:val="000000"/>
          <w:spacing w:val="-2"/>
          <w:sz w:val="28"/>
        </w:rPr>
        <w:t xml:space="preserve">Баскетбол. Передача и ловля мяча после отскока от пола, бросок в корзину двумя руками снизу и от груди после ведения. Игровая деятельность по правилам с использованием ранее разученных технических приёмов без мяча и с мячом: ведение, приёмы и передачи, броски в корзину. </w:t>
      </w:r>
    </w:p>
    <w:p>
      <w:pPr>
        <w:spacing w:before="0" w:after="0" w:line="264"/>
        <w:ind w:firstLine="600"/>
        <w:jc w:val="both"/>
      </w:pPr>
      <w:r>
        <w:rPr>
          <w:rFonts w:ascii="Times New Roman" w:hAnsi="Times New Roman"/>
          <w:b w:val="false"/>
          <w:i w:val="false"/>
          <w:color w:val="000000"/>
          <w:spacing w:val="-2"/>
          <w:sz w:val="28"/>
        </w:rPr>
        <w:t>Волейбол. Верхняя прямая подача мяча в разные зоны площадки соперника, передача мяча через сетку двумя руками сверху и перевод мяча за голову. Игровая деятельность по правилам с использованием ранее разученных технических приёмов.</w:t>
      </w:r>
    </w:p>
    <w:p>
      <w:pPr>
        <w:spacing w:before="0" w:after="0" w:line="264"/>
        <w:ind w:firstLine="600"/>
        <w:jc w:val="both"/>
      </w:pPr>
      <w:r>
        <w:rPr>
          <w:rFonts w:ascii="Times New Roman" w:hAnsi="Times New Roman"/>
          <w:b w:val="false"/>
          <w:i w:val="false"/>
          <w:color w:val="000000"/>
          <w:spacing w:val="-2"/>
          <w:sz w:val="28"/>
        </w:rPr>
        <w:t>Футбол. Средние и длинные передачи мяча по прямой и диагонали, тактические действия при выполнении углового удара и вбрасывании мяча из-за боковой линии. Игровая деятельность по правилам с использованием ранее разученных технических приёмов.</w:t>
      </w:r>
    </w:p>
    <w:p>
      <w:pPr>
        <w:spacing w:before="0" w:after="0" w:line="264"/>
        <w:ind w:firstLine="600"/>
        <w:jc w:val="both"/>
      </w:pPr>
      <w:r>
        <w:rPr>
          <w:rFonts w:ascii="Times New Roman" w:hAnsi="Times New Roman"/>
          <w:b w:val="false"/>
          <w:i w:val="false"/>
          <w:color w:val="000000"/>
          <w:spacing w:val="-2"/>
          <w:sz w:val="28"/>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pPr>
        <w:spacing w:before="0" w:after="0" w:line="264"/>
        <w:ind w:firstLine="600"/>
        <w:jc w:val="both"/>
      </w:pPr>
      <w:r>
        <w:rPr>
          <w:rFonts w:ascii="Times New Roman" w:hAnsi="Times New Roman"/>
          <w:b w:val="false"/>
          <w:i w:val="false"/>
          <w:color w:val="000000"/>
          <w:spacing w:val="-2"/>
          <w:sz w:val="28"/>
        </w:rPr>
        <w:t>Модуль «Спорт».</w:t>
      </w:r>
    </w:p>
    <w:p>
      <w:pPr>
        <w:spacing w:before="0" w:after="0" w:line="264"/>
        <w:ind w:firstLine="600"/>
        <w:jc w:val="both"/>
      </w:pPr>
      <w:r>
        <w:rPr>
          <w:rFonts w:ascii="Times New Roman" w:hAnsi="Times New Roman"/>
          <w:b w:val="false"/>
          <w:i w:val="false"/>
          <w:color w:val="000000"/>
          <w:spacing w:val="-2"/>
          <w:sz w:val="28"/>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pPr>
        <w:spacing w:before="0" w:after="0"/>
        <w:ind w:left="120"/>
        <w:jc w:val="left"/>
      </w:pPr>
      <w:bookmarkStart w:name="_Toc137567700" w:id="11"/>
      <w:bookmarkEnd w:id="11"/>
    </w:p>
    <w:p>
      <w:pPr>
        <w:spacing w:before="0" w:after="0"/>
        <w:ind w:left="120"/>
        <w:jc w:val="left"/>
      </w:pPr>
    </w:p>
    <w:p>
      <w:pPr>
        <w:spacing w:before="0" w:after="0"/>
        <w:ind w:left="120"/>
        <w:jc w:val="left"/>
      </w:pPr>
      <w:r>
        <w:rPr>
          <w:rFonts w:ascii="Times New Roman" w:hAnsi="Times New Roman"/>
          <w:b/>
          <w:i w:val="false"/>
          <w:color w:val="000000"/>
          <w:sz w:val="28"/>
        </w:rPr>
        <w:t>8 КЛАСС</w:t>
      </w:r>
    </w:p>
    <w:p>
      <w:pPr>
        <w:spacing w:before="0" w:after="0" w:line="264"/>
        <w:ind w:firstLine="600"/>
        <w:jc w:val="both"/>
      </w:pPr>
      <w:r>
        <w:rPr>
          <w:rFonts w:ascii="Times New Roman" w:hAnsi="Times New Roman"/>
          <w:b/>
          <w:i/>
          <w:color w:val="000000"/>
          <w:sz w:val="28"/>
        </w:rPr>
        <w:t>Знания о физической культуре.</w:t>
      </w:r>
    </w:p>
    <w:p>
      <w:pPr>
        <w:spacing w:before="0" w:after="0" w:line="264"/>
        <w:ind w:firstLine="600"/>
        <w:jc w:val="both"/>
      </w:pPr>
      <w:r>
        <w:rPr>
          <w:rFonts w:ascii="Times New Roman" w:hAnsi="Times New Roman"/>
          <w:b w:val="false"/>
          <w:i w:val="false"/>
          <w:color w:val="000000"/>
          <w:sz w:val="28"/>
        </w:rPr>
        <w:t xml:space="preserve">Физическая культура в современном обществе: характеристика основных направлений и форм организации. Всестороннее и гармоничное физическое развитие. Адаптивная физическая культура, её история и социальная значимость. </w:t>
      </w:r>
    </w:p>
    <w:p>
      <w:pPr>
        <w:spacing w:before="0" w:after="0" w:line="264"/>
        <w:ind w:firstLine="600"/>
        <w:jc w:val="both"/>
      </w:pPr>
      <w:r>
        <w:rPr>
          <w:rFonts w:ascii="Times New Roman" w:hAnsi="Times New Roman"/>
          <w:b/>
          <w:i/>
          <w:color w:val="000000"/>
          <w:sz w:val="28"/>
        </w:rPr>
        <w:t>Способы самостоятельной деятельности.</w:t>
      </w:r>
    </w:p>
    <w:p>
      <w:pPr>
        <w:spacing w:before="0" w:after="0" w:line="264"/>
        <w:ind w:firstLine="600"/>
        <w:jc w:val="both"/>
      </w:pPr>
      <w:r>
        <w:rPr>
          <w:rFonts w:ascii="Times New Roman" w:hAnsi="Times New Roman"/>
          <w:b w:val="false"/>
          <w:i w:val="false"/>
          <w:color w:val="000000"/>
          <w:sz w:val="28"/>
        </w:rPr>
        <w:t xml:space="preserve">Коррекция осанки и разработка индивидуальных планов занятий корригирующей гимнастикой. Коррекция избыточной массы тела и разработка индивидуальных планов занятий корригирующей гимнастикой. </w:t>
      </w:r>
    </w:p>
    <w:p>
      <w:pPr>
        <w:spacing w:before="0" w:after="0" w:line="264"/>
        <w:ind w:firstLine="600"/>
        <w:jc w:val="both"/>
      </w:pPr>
      <w:r>
        <w:rPr>
          <w:rFonts w:ascii="Times New Roman" w:hAnsi="Times New Roman"/>
          <w:b w:val="false"/>
          <w:i w:val="false"/>
          <w:color w:val="000000"/>
          <w:sz w:val="28"/>
        </w:rPr>
        <w:t>Составление планов-конспектов для самостоятельных занятий спортивной подготовкой. Способы учёта индивидуальных особенностей при составлении планов самостоятельных тренировочных занятий.</w:t>
      </w:r>
    </w:p>
    <w:p>
      <w:pPr>
        <w:spacing w:before="0" w:after="0" w:line="264"/>
        <w:ind w:firstLine="600"/>
        <w:jc w:val="both"/>
      </w:pPr>
      <w:r>
        <w:rPr>
          <w:rFonts w:ascii="Times New Roman" w:hAnsi="Times New Roman"/>
          <w:b/>
          <w:i/>
          <w:color w:val="000000"/>
          <w:sz w:val="28"/>
        </w:rPr>
        <w:t xml:space="preserve">Физическое совершенствование. </w:t>
      </w:r>
    </w:p>
    <w:p>
      <w:pPr>
        <w:spacing w:before="0" w:after="0" w:line="264"/>
        <w:ind w:firstLine="600"/>
        <w:jc w:val="both"/>
      </w:pPr>
      <w:r>
        <w:rPr>
          <w:rFonts w:ascii="Times New Roman" w:hAnsi="Times New Roman"/>
          <w:b w:val="false"/>
          <w:i/>
          <w:color w:val="000000"/>
          <w:sz w:val="28"/>
        </w:rPr>
        <w:t>Физкультурно-оздоровительная деятельность.</w:t>
      </w:r>
    </w:p>
    <w:p>
      <w:pPr>
        <w:spacing w:before="0" w:after="0" w:line="264"/>
        <w:ind w:firstLine="600"/>
        <w:jc w:val="both"/>
      </w:pPr>
      <w:r>
        <w:rPr>
          <w:rFonts w:ascii="Times New Roman" w:hAnsi="Times New Roman"/>
          <w:b w:val="false"/>
          <w:i w:val="false"/>
          <w:color w:val="000000"/>
          <w:sz w:val="28"/>
        </w:rPr>
        <w:t>Профилактика перенапряжения систем организма средствами оздоровительной физической культуры: упражнения мышечной релаксации и регулирования вегетативной нервной системы, профилактики общего утомления и остроты зрения.</w:t>
      </w:r>
    </w:p>
    <w:p>
      <w:pPr>
        <w:spacing w:before="0" w:after="0" w:line="264"/>
        <w:ind w:firstLine="600"/>
        <w:jc w:val="both"/>
      </w:pPr>
      <w:r>
        <w:rPr>
          <w:rFonts w:ascii="Times New Roman" w:hAnsi="Times New Roman"/>
          <w:b w:val="false"/>
          <w:i/>
          <w:color w:val="000000"/>
          <w:sz w:val="28"/>
        </w:rPr>
        <w:t xml:space="preserve">Спортивно-оздоровительная деятельность. </w:t>
      </w:r>
    </w:p>
    <w:p>
      <w:pPr>
        <w:spacing w:before="0" w:after="0" w:line="264"/>
        <w:ind w:firstLine="600"/>
        <w:jc w:val="both"/>
      </w:pPr>
      <w:r>
        <w:rPr>
          <w:rFonts w:ascii="Times New Roman" w:hAnsi="Times New Roman"/>
          <w:b w:val="false"/>
          <w:i w:val="false"/>
          <w:color w:val="000000"/>
          <w:sz w:val="28"/>
        </w:rPr>
        <w:t>Модуль «Гимнастика».</w:t>
      </w:r>
    </w:p>
    <w:p>
      <w:pPr>
        <w:spacing w:before="0" w:after="0" w:line="264"/>
        <w:ind w:firstLine="600"/>
        <w:jc w:val="both"/>
      </w:pPr>
      <w:r>
        <w:rPr>
          <w:rFonts w:ascii="Times New Roman" w:hAnsi="Times New Roman"/>
          <w:b w:val="false"/>
          <w:i w:val="false"/>
          <w:color w:val="000000"/>
          <w:sz w:val="28"/>
        </w:rPr>
        <w:t xml:space="preserve">Акробатическая комбинация из ранее освоенных упражнений силовой направленности, с увеличивающимся числом технических элементов в стойках, упорах, кувырках, прыжках (юноши). </w:t>
      </w:r>
    </w:p>
    <w:p>
      <w:pPr>
        <w:spacing w:before="0" w:after="0" w:line="264"/>
        <w:ind w:firstLine="600"/>
        <w:jc w:val="both"/>
      </w:pPr>
      <w:r>
        <w:rPr>
          <w:rFonts w:ascii="Times New Roman" w:hAnsi="Times New Roman"/>
          <w:b w:val="false"/>
          <w:i w:val="false"/>
          <w:color w:val="000000"/>
          <w:sz w:val="28"/>
        </w:rPr>
        <w:t>Гимнастическая комбинация на гимнастическом бревне из ранее освоенных упражнений с увеличивающимся числом технических элементов в прыжках, поворотах и передвижениях (девушки). Гимнастическая комбинация на перекладине с включением ранее освоенных упражнений в упорах и висах (юноши). Гимнастическая комбинация на параллельных брусьях с включением упражнений в упоре на руках, кувырка вперёд и соскока (юноши). Вольные упражнения на базе ранее разученных акробатических упражнений и упражнений ритмической гимнастики (девушки).</w:t>
      </w:r>
    </w:p>
    <w:p>
      <w:pPr>
        <w:spacing w:before="0" w:after="0" w:line="264"/>
        <w:ind w:firstLine="600"/>
        <w:jc w:val="both"/>
      </w:pPr>
      <w:r>
        <w:rPr>
          <w:rFonts w:ascii="Times New Roman" w:hAnsi="Times New Roman"/>
          <w:b w:val="false"/>
          <w:i w:val="false"/>
          <w:color w:val="000000"/>
          <w:sz w:val="28"/>
        </w:rPr>
        <w:t>Модуль «Лёгкая атлетика».</w:t>
      </w:r>
    </w:p>
    <w:p>
      <w:pPr>
        <w:spacing w:before="0" w:after="0" w:line="264"/>
        <w:ind w:firstLine="600"/>
        <w:jc w:val="both"/>
      </w:pPr>
      <w:r>
        <w:rPr>
          <w:rFonts w:ascii="Times New Roman" w:hAnsi="Times New Roman"/>
          <w:b w:val="false"/>
          <w:i w:val="false"/>
          <w:color w:val="000000"/>
          <w:sz w:val="28"/>
        </w:rPr>
        <w:t>Кроссовый бег, прыжок в длину с разбега способом «прогнувшись».</w:t>
      </w:r>
    </w:p>
    <w:p>
      <w:pPr>
        <w:spacing w:before="0" w:after="0" w:line="264"/>
        <w:ind w:firstLine="600"/>
        <w:jc w:val="both"/>
      </w:pPr>
      <w:r>
        <w:rPr>
          <w:rFonts w:ascii="Times New Roman" w:hAnsi="Times New Roman"/>
          <w:b w:val="false"/>
          <w:i w:val="false"/>
          <w:color w:val="000000"/>
          <w:sz w:val="28"/>
        </w:rPr>
        <w:t xml:space="preserve">Правила проведения соревнований по сдаче норм комплекса ГТО. Самостоятельная подготовка к выполнению нормативных требований комплекса ГТО в беговых (бег на короткие и средние дистанции) и технических (прыжки и метание спортивного снаряда) дисциплинах лёгкой атлетики. </w:t>
      </w:r>
    </w:p>
    <w:p>
      <w:pPr>
        <w:spacing w:before="0" w:after="0" w:line="264"/>
        <w:ind w:firstLine="600"/>
        <w:jc w:val="both"/>
      </w:pPr>
      <w:r>
        <w:rPr>
          <w:rFonts w:ascii="Times New Roman" w:hAnsi="Times New Roman"/>
          <w:b w:val="false"/>
          <w:i w:val="false"/>
          <w:color w:val="000000"/>
          <w:sz w:val="28"/>
        </w:rPr>
        <w:t>Модуль «Зимние виды спорта».</w:t>
      </w:r>
    </w:p>
    <w:p>
      <w:pPr>
        <w:spacing w:before="0" w:after="0" w:line="264"/>
        <w:ind w:firstLine="600"/>
        <w:jc w:val="both"/>
      </w:pPr>
      <w:r>
        <w:rPr>
          <w:rFonts w:ascii="Times New Roman" w:hAnsi="Times New Roman"/>
          <w:b w:val="false"/>
          <w:i w:val="false"/>
          <w:color w:val="000000"/>
          <w:sz w:val="28"/>
        </w:rPr>
        <w:t xml:space="preserve">Передвижение на лыжах одновременным бесшажным ходом, преодоление естественных препятствий на лыжах широким шагом, перешагиванием, перелазанием, торможение боковым скольжением при спуске на лыжах с пологого склона, переход с попеременного двухшажного хода на одновременный бесшажный ход и обратно, ранее разученные упражнения лыжной подготовки в передвижениях на лыжах, при спусках, подъёмах, торможении. </w:t>
      </w:r>
    </w:p>
    <w:p>
      <w:pPr>
        <w:spacing w:before="0" w:after="0" w:line="264"/>
        <w:ind w:firstLine="600"/>
        <w:jc w:val="both"/>
      </w:pPr>
      <w:r>
        <w:rPr>
          <w:rFonts w:ascii="Times New Roman" w:hAnsi="Times New Roman"/>
          <w:b w:val="false"/>
          <w:i w:val="false"/>
          <w:color w:val="000000"/>
          <w:sz w:val="28"/>
        </w:rPr>
        <w:t>Модуль «Плавание».</w:t>
      </w:r>
    </w:p>
    <w:p>
      <w:pPr>
        <w:spacing w:before="0" w:after="0" w:line="264"/>
        <w:ind w:firstLine="600"/>
        <w:jc w:val="both"/>
      </w:pPr>
      <w:r>
        <w:rPr>
          <w:rFonts w:ascii="Times New Roman" w:hAnsi="Times New Roman"/>
          <w:b w:val="false"/>
          <w:i w:val="false"/>
          <w:color w:val="000000"/>
          <w:sz w:val="28"/>
        </w:rPr>
        <w:t xml:space="preserve">Старт прыжком с тумбочки при плавании кролем на груди, старт из воды толчком от стенки бассейна при плавании кролем на спине. Повороты при плавании кролем на груди и на спине. Проплывание учебных дистанций кролем на груди и на спине. </w:t>
      </w:r>
    </w:p>
    <w:p>
      <w:pPr>
        <w:spacing w:before="0" w:after="0" w:line="264"/>
        <w:ind w:firstLine="600"/>
        <w:jc w:val="both"/>
      </w:pPr>
      <w:r>
        <w:rPr>
          <w:rFonts w:ascii="Times New Roman" w:hAnsi="Times New Roman"/>
          <w:b w:val="false"/>
          <w:i w:val="false"/>
          <w:color w:val="000000"/>
          <w:sz w:val="28"/>
        </w:rPr>
        <w:t xml:space="preserve">Модуль «Спортивные игры». </w:t>
      </w:r>
    </w:p>
    <w:p>
      <w:pPr>
        <w:spacing w:before="0" w:after="0" w:line="264"/>
        <w:ind w:firstLine="600"/>
        <w:jc w:val="both"/>
      </w:pPr>
      <w:r>
        <w:rPr>
          <w:rFonts w:ascii="Times New Roman" w:hAnsi="Times New Roman"/>
          <w:b w:val="false"/>
          <w:i w:val="false"/>
          <w:color w:val="000000"/>
          <w:sz w:val="28"/>
        </w:rPr>
        <w:t>Баскетбол. Повороты туловища в правую и левую стороны с удержанием мяча двумя руками, передача мяча одной рукой от плеча и снизу, бросок мяча двумя и одной рукой в прыжке. Игровая деятельность по правилам с использованием ранее разученных технических приёмов.</w:t>
      </w:r>
    </w:p>
    <w:p>
      <w:pPr>
        <w:spacing w:before="0" w:after="0" w:line="264"/>
        <w:ind w:firstLine="600"/>
        <w:jc w:val="both"/>
      </w:pPr>
      <w:r>
        <w:rPr>
          <w:rFonts w:ascii="Times New Roman" w:hAnsi="Times New Roman"/>
          <w:b w:val="false"/>
          <w:i w:val="false"/>
          <w:color w:val="000000"/>
          <w:sz w:val="28"/>
        </w:rPr>
        <w:t>Волейбол. Прямой нападающий удар, индивидуальное блокирование мяча в прыжке с места, тактические действия в защите и нападении. Игровая деятельность по правилам с использованием ранее разученных технических приёмов.</w:t>
      </w:r>
    </w:p>
    <w:p>
      <w:pPr>
        <w:spacing w:before="0" w:after="0" w:line="264"/>
        <w:ind w:firstLine="600"/>
        <w:jc w:val="both"/>
      </w:pPr>
      <w:r>
        <w:rPr>
          <w:rFonts w:ascii="Times New Roman" w:hAnsi="Times New Roman"/>
          <w:b w:val="false"/>
          <w:i w:val="false"/>
          <w:color w:val="000000"/>
          <w:sz w:val="28"/>
        </w:rPr>
        <w:t xml:space="preserve">Футбол. Удар по мячу с разбега внутренней частью подъёма стопы, остановка мяча внутренней стороной стопы. Правила игры в мини-футбол, технические и тактические действия. Игровая деятельность по правилам мини-футбола с использованием ранее разученных технических приёмов (девушки). Игровая деятельность по правилам классического футбола с использованием ранее разученных технических приёмов (юноши). </w:t>
      </w:r>
    </w:p>
    <w:p>
      <w:pPr>
        <w:spacing w:before="0" w:after="0" w:line="264"/>
        <w:ind w:firstLine="600"/>
        <w:jc w:val="both"/>
      </w:pPr>
      <w:r>
        <w:rPr>
          <w:rFonts w:ascii="Times New Roman" w:hAnsi="Times New Roman"/>
          <w:b w:val="false"/>
          <w:i w:val="false"/>
          <w:color w:val="000000"/>
          <w:sz w:val="28"/>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pPr>
        <w:spacing w:before="0" w:after="0" w:line="264"/>
        <w:ind w:firstLine="600"/>
        <w:jc w:val="both"/>
      </w:pPr>
      <w:r>
        <w:rPr>
          <w:rFonts w:ascii="Times New Roman" w:hAnsi="Times New Roman"/>
          <w:b w:val="false"/>
          <w:i w:val="false"/>
          <w:color w:val="000000"/>
          <w:sz w:val="28"/>
        </w:rPr>
        <w:t>Модуль «Спорт».</w:t>
      </w:r>
    </w:p>
    <w:p>
      <w:pPr>
        <w:spacing w:before="0" w:after="0" w:line="264"/>
        <w:ind w:firstLine="600"/>
        <w:jc w:val="both"/>
      </w:pPr>
      <w:r>
        <w:rPr>
          <w:rFonts w:ascii="Times New Roman" w:hAnsi="Times New Roman"/>
          <w:b w:val="false"/>
          <w:i w:val="false"/>
          <w:color w:val="000000"/>
          <w:sz w:val="28"/>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pPr>
        <w:spacing w:before="0" w:after="0"/>
        <w:ind w:left="120"/>
        <w:jc w:val="left"/>
      </w:pPr>
      <w:bookmarkStart w:name="_Toc137567701" w:id="12"/>
      <w:bookmarkEnd w:id="12"/>
    </w:p>
    <w:p>
      <w:pPr>
        <w:spacing w:before="0" w:after="0"/>
        <w:ind w:left="120"/>
        <w:jc w:val="left"/>
      </w:pPr>
    </w:p>
    <w:p>
      <w:pPr>
        <w:spacing w:before="0" w:after="0"/>
        <w:ind w:left="120"/>
        <w:jc w:val="left"/>
      </w:pPr>
      <w:r>
        <w:rPr>
          <w:rFonts w:ascii="Times New Roman" w:hAnsi="Times New Roman"/>
          <w:b/>
          <w:i w:val="false"/>
          <w:color w:val="000000"/>
          <w:sz w:val="28"/>
        </w:rPr>
        <w:t>9 КЛАСС</w:t>
      </w:r>
    </w:p>
    <w:p>
      <w:pPr>
        <w:spacing w:before="0" w:after="0" w:line="264"/>
        <w:ind w:firstLine="600"/>
        <w:jc w:val="both"/>
      </w:pPr>
      <w:r>
        <w:rPr>
          <w:rFonts w:ascii="Times New Roman" w:hAnsi="Times New Roman"/>
          <w:b/>
          <w:i/>
          <w:color w:val="000000"/>
          <w:sz w:val="28"/>
        </w:rPr>
        <w:t>Знания о физической культуре.</w:t>
      </w:r>
    </w:p>
    <w:p>
      <w:pPr>
        <w:spacing w:before="0" w:after="0" w:line="264"/>
        <w:ind w:firstLine="600"/>
        <w:jc w:val="both"/>
      </w:pPr>
      <w:r>
        <w:rPr>
          <w:rFonts w:ascii="Times New Roman" w:hAnsi="Times New Roman"/>
          <w:b w:val="false"/>
          <w:i w:val="false"/>
          <w:color w:val="000000"/>
          <w:sz w:val="28"/>
        </w:rPr>
        <w:t xml:space="preserve">Здоровье и здоровый образ жизни, вредные привычки и их пагубное влияние на здоровье человека. Туристские походы как форма организации здорового образа жизни. Профессионально-прикладная физическая культура. </w:t>
      </w:r>
    </w:p>
    <w:p>
      <w:pPr>
        <w:spacing w:before="0" w:after="0" w:line="264"/>
        <w:ind w:firstLine="600"/>
        <w:jc w:val="both"/>
      </w:pPr>
      <w:r>
        <w:rPr>
          <w:rFonts w:ascii="Times New Roman" w:hAnsi="Times New Roman"/>
          <w:b/>
          <w:i/>
          <w:color w:val="000000"/>
          <w:sz w:val="28"/>
        </w:rPr>
        <w:t>Способы самостоятельной деятельности.</w:t>
      </w:r>
    </w:p>
    <w:p>
      <w:pPr>
        <w:spacing w:before="0" w:after="0" w:line="264"/>
        <w:ind w:firstLine="600"/>
        <w:jc w:val="both"/>
      </w:pPr>
      <w:r>
        <w:rPr>
          <w:rFonts w:ascii="Times New Roman" w:hAnsi="Times New Roman"/>
          <w:b w:val="false"/>
          <w:i w:val="false"/>
          <w:color w:val="000000"/>
          <w:sz w:val="28"/>
        </w:rPr>
        <w:t>Восстановительный массаж как средство оптимизации работоспособности, его правила и приёмы во время самостоятельных занятий физической подготовкой. Банные процедуры как средство укрепления здоровья. Измерение функциональных резервов организма. Оказание первой помощи на самостоятельных занятиях физическими упражнениями и во время активного отдыха.</w:t>
      </w:r>
    </w:p>
    <w:p>
      <w:pPr>
        <w:spacing w:before="0" w:after="0" w:line="264"/>
        <w:ind w:firstLine="600"/>
        <w:jc w:val="both"/>
      </w:pPr>
      <w:r>
        <w:rPr>
          <w:rFonts w:ascii="Times New Roman" w:hAnsi="Times New Roman"/>
          <w:b/>
          <w:i/>
          <w:color w:val="000000"/>
          <w:sz w:val="28"/>
        </w:rPr>
        <w:t xml:space="preserve">Физическое совершенствование. </w:t>
      </w:r>
    </w:p>
    <w:p>
      <w:pPr>
        <w:spacing w:before="0" w:after="0" w:line="264"/>
        <w:ind w:firstLine="600"/>
        <w:jc w:val="both"/>
      </w:pPr>
      <w:r>
        <w:rPr>
          <w:rFonts w:ascii="Times New Roman" w:hAnsi="Times New Roman"/>
          <w:b w:val="false"/>
          <w:i/>
          <w:color w:val="000000"/>
          <w:sz w:val="28"/>
        </w:rPr>
        <w:t>Физкультурно-оздоровительная деятельность.</w:t>
      </w:r>
    </w:p>
    <w:p>
      <w:pPr>
        <w:spacing w:before="0" w:after="0" w:line="264"/>
        <w:ind w:firstLine="600"/>
        <w:jc w:val="both"/>
      </w:pPr>
      <w:r>
        <w:rPr>
          <w:rFonts w:ascii="Times New Roman" w:hAnsi="Times New Roman"/>
          <w:b w:val="false"/>
          <w:i w:val="false"/>
          <w:color w:val="000000"/>
          <w:sz w:val="28"/>
        </w:rPr>
        <w:t>Занятия физической культурой и режим питания. Упражнения для снижения избыточной массы тела. Оздоровительные, коррекционные и профилактические мероприятия в режиме двигательной активности обучающихся.</w:t>
      </w:r>
    </w:p>
    <w:p>
      <w:pPr>
        <w:spacing w:before="0" w:after="0" w:line="264"/>
        <w:ind w:firstLine="600"/>
        <w:jc w:val="both"/>
      </w:pPr>
      <w:r>
        <w:rPr>
          <w:rFonts w:ascii="Times New Roman" w:hAnsi="Times New Roman"/>
          <w:b w:val="false"/>
          <w:i/>
          <w:color w:val="000000"/>
          <w:sz w:val="28"/>
        </w:rPr>
        <w:t xml:space="preserve">Спортивно-оздоровительная деятельность. </w:t>
      </w:r>
    </w:p>
    <w:p>
      <w:pPr>
        <w:spacing w:before="0" w:after="0" w:line="264"/>
        <w:ind w:firstLine="600"/>
        <w:jc w:val="both"/>
      </w:pPr>
      <w:r>
        <w:rPr>
          <w:rFonts w:ascii="Times New Roman" w:hAnsi="Times New Roman"/>
          <w:b w:val="false"/>
          <w:i w:val="false"/>
          <w:color w:val="000000"/>
          <w:sz w:val="28"/>
        </w:rPr>
        <w:t>Модуль «Гимнастика».</w:t>
      </w:r>
    </w:p>
    <w:p>
      <w:pPr>
        <w:spacing w:before="0" w:after="0" w:line="264"/>
        <w:ind w:firstLine="600"/>
        <w:jc w:val="both"/>
      </w:pPr>
      <w:r>
        <w:rPr>
          <w:rFonts w:ascii="Times New Roman" w:hAnsi="Times New Roman"/>
          <w:b w:val="false"/>
          <w:i w:val="false"/>
          <w:color w:val="000000"/>
          <w:sz w:val="28"/>
        </w:rPr>
        <w:t xml:space="preserve">Акробатическая комбинация с включением длинного кувырка с разбега и кувырка назад в упор, стоя ноги врозь (юноши). Гимнастическая комбинация на высокой перекладине, с включением элементов размахивания и соскока вперёд прогнувшись (юноши). Гимнастическая комбинация на параллельных брусьях, с включением двух кувырков вперёд с опорой на руки (юноши). Гимнастическая комбинация на гимнастическом бревне, с включением полушпагата, стойки на колене с опорой на руки и отведением ноги назад (девушки). Черлидинг: композиция упражнений с построением пирамид, элементами степ-аэробики, акробатики и ритмической гимнастики (девушки). </w:t>
      </w:r>
    </w:p>
    <w:p>
      <w:pPr>
        <w:spacing w:before="0" w:after="0" w:line="264"/>
        <w:ind w:firstLine="600"/>
        <w:jc w:val="both"/>
      </w:pPr>
      <w:r>
        <w:rPr>
          <w:rFonts w:ascii="Times New Roman" w:hAnsi="Times New Roman"/>
          <w:b w:val="false"/>
          <w:i w:val="false"/>
          <w:color w:val="000000"/>
          <w:sz w:val="28"/>
        </w:rPr>
        <w:t>Модуль «Лёгкая атлетика».</w:t>
      </w:r>
    </w:p>
    <w:p>
      <w:pPr>
        <w:spacing w:before="0" w:after="0" w:line="264"/>
        <w:ind w:firstLine="600"/>
        <w:jc w:val="both"/>
      </w:pPr>
      <w:r>
        <w:rPr>
          <w:rFonts w:ascii="Times New Roman" w:hAnsi="Times New Roman"/>
          <w:b w:val="false"/>
          <w:i w:val="false"/>
          <w:color w:val="000000"/>
          <w:sz w:val="28"/>
        </w:rPr>
        <w:t xml:space="preserve">Техническая подготовка в беговых и прыжковых упражнениях: бег на короткие и длинные дистанции, прыжки в длину способами «прогнувшись» и «согнув ноги», прыжки в высоту способом «перешагивание». Техническая подготовка в метании спортивного снаряда с разбега на дальность. </w:t>
      </w:r>
    </w:p>
    <w:p>
      <w:pPr>
        <w:spacing w:before="0" w:after="0" w:line="264"/>
        <w:ind w:firstLine="600"/>
        <w:jc w:val="both"/>
      </w:pPr>
      <w:r>
        <w:rPr>
          <w:rFonts w:ascii="Times New Roman" w:hAnsi="Times New Roman"/>
          <w:b w:val="false"/>
          <w:i w:val="false"/>
          <w:color w:val="000000"/>
          <w:sz w:val="28"/>
        </w:rPr>
        <w:t>Модуль «Зимние виды спорта».</w:t>
      </w:r>
    </w:p>
    <w:p>
      <w:pPr>
        <w:spacing w:before="0" w:after="0" w:line="264"/>
        <w:ind w:firstLine="600"/>
        <w:jc w:val="both"/>
      </w:pPr>
      <w:r>
        <w:rPr>
          <w:rFonts w:ascii="Times New Roman" w:hAnsi="Times New Roman"/>
          <w:b w:val="false"/>
          <w:i w:val="false"/>
          <w:color w:val="000000"/>
          <w:sz w:val="28"/>
        </w:rPr>
        <w:t xml:space="preserve">Техническая подготовка в передвижении лыжными ходами по учебной дистанции: попеременный двухшажный ход, одновременный одношажный ход, способы перехода с одного лыжного хода на другой. </w:t>
      </w:r>
    </w:p>
    <w:p>
      <w:pPr>
        <w:spacing w:before="0" w:after="0" w:line="264"/>
        <w:ind w:firstLine="600"/>
        <w:jc w:val="both"/>
      </w:pPr>
      <w:r>
        <w:rPr>
          <w:rFonts w:ascii="Times New Roman" w:hAnsi="Times New Roman"/>
          <w:b w:val="false"/>
          <w:i w:val="false"/>
          <w:color w:val="000000"/>
          <w:sz w:val="28"/>
        </w:rPr>
        <w:t>Модуль «Плавание».</w:t>
      </w:r>
    </w:p>
    <w:p>
      <w:pPr>
        <w:spacing w:before="0" w:after="0" w:line="264"/>
        <w:ind w:firstLine="600"/>
        <w:jc w:val="both"/>
      </w:pPr>
      <w:r>
        <w:rPr>
          <w:rFonts w:ascii="Times New Roman" w:hAnsi="Times New Roman"/>
          <w:b w:val="false"/>
          <w:i w:val="false"/>
          <w:color w:val="000000"/>
          <w:sz w:val="28"/>
        </w:rPr>
        <w:t>Брасс: подводящие упражнения и плавание в полной координации. Повороты при плавании брассом.</w:t>
      </w:r>
    </w:p>
    <w:p>
      <w:pPr>
        <w:spacing w:before="0" w:after="0" w:line="264"/>
        <w:ind w:firstLine="600"/>
        <w:jc w:val="both"/>
      </w:pPr>
      <w:r>
        <w:rPr>
          <w:rFonts w:ascii="Times New Roman" w:hAnsi="Times New Roman"/>
          <w:b w:val="false"/>
          <w:i w:val="false"/>
          <w:color w:val="000000"/>
          <w:sz w:val="28"/>
        </w:rPr>
        <w:t>Модуль «Спортивные игры».</w:t>
      </w:r>
    </w:p>
    <w:p>
      <w:pPr>
        <w:spacing w:before="0" w:after="0" w:line="264"/>
        <w:ind w:firstLine="600"/>
        <w:jc w:val="both"/>
      </w:pPr>
      <w:r>
        <w:rPr>
          <w:rFonts w:ascii="Times New Roman" w:hAnsi="Times New Roman"/>
          <w:b w:val="false"/>
          <w:i w:val="false"/>
          <w:color w:val="000000"/>
          <w:sz w:val="28"/>
        </w:rPr>
        <w:t>Баскетбол. Техническая подготовка в игровых действиях: ведение, передачи, приёмы и броски мяча на месте, в прыжке, после ведения.</w:t>
      </w:r>
    </w:p>
    <w:p>
      <w:pPr>
        <w:spacing w:before="0" w:after="0" w:line="264"/>
        <w:ind w:firstLine="600"/>
        <w:jc w:val="both"/>
      </w:pPr>
      <w:r>
        <w:rPr>
          <w:rFonts w:ascii="Times New Roman" w:hAnsi="Times New Roman"/>
          <w:b w:val="false"/>
          <w:i w:val="false"/>
          <w:color w:val="000000"/>
          <w:sz w:val="28"/>
        </w:rPr>
        <w:t xml:space="preserve">Волейбол. Техническая подготовка в игровых действиях: подачи мяча в разные зоны площадки соперника, приёмы и передачи на месте и в движении, удары и блокировка. </w:t>
      </w:r>
    </w:p>
    <w:p>
      <w:pPr>
        <w:spacing w:before="0" w:after="0" w:line="264"/>
        <w:ind w:firstLine="600"/>
        <w:jc w:val="both"/>
      </w:pPr>
      <w:r>
        <w:rPr>
          <w:rFonts w:ascii="Times New Roman" w:hAnsi="Times New Roman"/>
          <w:b w:val="false"/>
          <w:i w:val="false"/>
          <w:color w:val="000000"/>
          <w:sz w:val="28"/>
        </w:rPr>
        <w:t xml:space="preserve">Футбол. Техническая подготовка в игровых действиях: ведение, приёмы и передачи, остановки и удары по мячу с места и в движении. </w:t>
      </w:r>
    </w:p>
    <w:p>
      <w:pPr>
        <w:spacing w:before="0" w:after="0" w:line="264"/>
        <w:ind w:firstLine="600"/>
        <w:jc w:val="both"/>
      </w:pPr>
      <w:r>
        <w:rPr>
          <w:rFonts w:ascii="Times New Roman" w:hAnsi="Times New Roman"/>
          <w:b w:val="false"/>
          <w:i w:val="false"/>
          <w:color w:val="000000"/>
          <w:sz w:val="28"/>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pPr>
        <w:spacing w:before="0" w:after="0" w:line="264"/>
        <w:ind w:firstLine="600"/>
        <w:jc w:val="both"/>
      </w:pPr>
      <w:r>
        <w:rPr>
          <w:rFonts w:ascii="Times New Roman" w:hAnsi="Times New Roman"/>
          <w:b w:val="false"/>
          <w:i w:val="false"/>
          <w:color w:val="000000"/>
          <w:sz w:val="28"/>
        </w:rPr>
        <w:t>Модуль «Спорт».</w:t>
      </w:r>
    </w:p>
    <w:p>
      <w:pPr>
        <w:spacing w:before="0" w:after="0" w:line="264"/>
        <w:ind w:firstLine="600"/>
        <w:jc w:val="both"/>
      </w:pPr>
      <w:r>
        <w:rPr>
          <w:rFonts w:ascii="Times New Roman" w:hAnsi="Times New Roman"/>
          <w:b w:val="false"/>
          <w:i w:val="false"/>
          <w:color w:val="000000"/>
          <w:sz w:val="28"/>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pPr>
        <w:spacing w:before="0" w:after="0" w:line="264"/>
        <w:ind w:firstLine="600"/>
        <w:jc w:val="both"/>
      </w:pPr>
      <w:r>
        <w:rPr>
          <w:rFonts w:ascii="Times New Roman" w:hAnsi="Times New Roman"/>
          <w:b/>
          <w:i/>
          <w:color w:val="000000"/>
          <w:sz w:val="28"/>
        </w:rPr>
        <w:t>Программа вариативного модуля «Базовая физическая подготовка».</w:t>
      </w:r>
    </w:p>
    <w:p>
      <w:pPr>
        <w:spacing w:before="0" w:after="0" w:line="264"/>
        <w:ind w:firstLine="600"/>
        <w:jc w:val="both"/>
      </w:pPr>
      <w:r>
        <w:rPr>
          <w:rFonts w:ascii="Times New Roman" w:hAnsi="Times New Roman"/>
          <w:b w:val="false"/>
          <w:i/>
          <w:color w:val="000000"/>
          <w:sz w:val="28"/>
        </w:rPr>
        <w:t>Развитие силовых способностей.</w:t>
      </w:r>
    </w:p>
    <w:p>
      <w:pPr>
        <w:spacing w:before="0" w:after="0" w:line="264"/>
        <w:ind w:firstLine="600"/>
        <w:jc w:val="both"/>
      </w:pPr>
      <w:r>
        <w:rPr>
          <w:rFonts w:ascii="Times New Roman" w:hAnsi="Times New Roman"/>
          <w:b w:val="false"/>
          <w:i w:val="false"/>
          <w:color w:val="000000"/>
          <w:sz w:val="28"/>
        </w:rPr>
        <w:t xml:space="preserve">Комплексы общеразвивающих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другого инвентаря). Комплексы упражнений на тренажёрных устройствах. Упражнения на гимнастических снарядах (брусьях, перекладинах, гимнастической стенке и других снарядах).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(напрыгивание и спрыгивание, прыжки через скакалку, многоскоки, прыжки через препятствия и другие упражнения).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(мальчики – сверстников способом на спине). Подвижные игры с силовой направленностью (импровизированный баскетбол с набивным мячом и другие игры). </w:t>
      </w:r>
    </w:p>
    <w:p>
      <w:pPr>
        <w:spacing w:before="0" w:after="0" w:line="264"/>
        <w:ind w:firstLine="600"/>
        <w:jc w:val="both"/>
      </w:pPr>
      <w:r>
        <w:rPr>
          <w:rFonts w:ascii="Times New Roman" w:hAnsi="Times New Roman"/>
          <w:b w:val="false"/>
          <w:i/>
          <w:color w:val="000000"/>
          <w:sz w:val="28"/>
        </w:rPr>
        <w:t>Развитие скоростных способностей.</w:t>
      </w:r>
    </w:p>
    <w:p>
      <w:pPr>
        <w:spacing w:before="0" w:after="0" w:line="264"/>
        <w:ind w:firstLine="600"/>
        <w:jc w:val="both"/>
      </w:pPr>
      <w:r>
        <w:rPr>
          <w:rFonts w:ascii="Times New Roman" w:hAnsi="Times New Roman"/>
          <w:b w:val="false"/>
          <w:i w:val="false"/>
          <w:color w:val="000000"/>
          <w:sz w:val="28"/>
        </w:rPr>
        <w:t xml:space="preserve">Бег на месте в максимальном темпе (в упоре о гимнастическую стенку и без упора). Челночный бег. Бег по разметкам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стены (правой и левой рукой). Передача теннисного мяча в парах правой (левой) рукой и попеременно. Ведение теннисного мяча ногами с ускорениями по прямой,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разметкам, бег с максимальной скоростью в разных направлениях и с преодолением опор различной высоты и ширины, повороты, обегание различных предметов (легкоатлетических стоек, мячей, лежащих на полу или 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 </w:t>
      </w:r>
    </w:p>
    <w:p>
      <w:pPr>
        <w:spacing w:before="0" w:after="0" w:line="264"/>
        <w:ind w:firstLine="600"/>
        <w:jc w:val="both"/>
      </w:pPr>
      <w:r>
        <w:rPr>
          <w:rFonts w:ascii="Times New Roman" w:hAnsi="Times New Roman"/>
          <w:b w:val="false"/>
          <w:i/>
          <w:color w:val="000000"/>
          <w:sz w:val="28"/>
        </w:rPr>
        <w:t>Развитие выносливости.</w:t>
      </w:r>
    </w:p>
    <w:p>
      <w:pPr>
        <w:spacing w:before="0" w:after="0" w:line="264"/>
        <w:ind w:firstLine="600"/>
        <w:jc w:val="both"/>
      </w:pPr>
      <w:r>
        <w:rPr>
          <w:rFonts w:ascii="Times New Roman" w:hAnsi="Times New Roman"/>
          <w:b w:val="false"/>
          <w:i w:val="false"/>
          <w:color w:val="000000"/>
          <w:sz w:val="28"/>
        </w:rPr>
        <w:t xml:space="preserve">Равномерный бег и передвижение на лыжах в режимах умеренной и большой интенсивности. Повторный бег и передвижение на лыжах в режимах максимальной и субмаксимальной интенсивности. Кроссовый бег и марш-бросок на лыжах. </w:t>
      </w:r>
    </w:p>
    <w:p>
      <w:pPr>
        <w:spacing w:before="0" w:after="0" w:line="264"/>
        <w:ind w:firstLine="600"/>
        <w:jc w:val="both"/>
      </w:pPr>
      <w:r>
        <w:rPr>
          <w:rFonts w:ascii="Times New Roman" w:hAnsi="Times New Roman"/>
          <w:b w:val="false"/>
          <w:i/>
          <w:color w:val="000000"/>
          <w:sz w:val="28"/>
        </w:rPr>
        <w:t>Развитие координации движений.</w:t>
      </w:r>
    </w:p>
    <w:p>
      <w:pPr>
        <w:spacing w:before="0" w:after="0" w:line="264"/>
        <w:ind w:firstLine="600"/>
        <w:jc w:val="both"/>
      </w:pPr>
      <w:r>
        <w:rPr>
          <w:rFonts w:ascii="Times New Roman" w:hAnsi="Times New Roman"/>
          <w:b w:val="false"/>
          <w:i w:val="false"/>
          <w:color w:val="000000"/>
          <w:sz w:val="28"/>
        </w:rPr>
        <w:t xml:space="preserve">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 </w:t>
      </w:r>
    </w:p>
    <w:p>
      <w:pPr>
        <w:spacing w:before="0" w:after="0" w:line="264"/>
        <w:ind w:firstLine="600"/>
        <w:jc w:val="both"/>
      </w:pPr>
      <w:r>
        <w:rPr>
          <w:rFonts w:ascii="Times New Roman" w:hAnsi="Times New Roman"/>
          <w:b w:val="false"/>
          <w:i/>
          <w:color w:val="000000"/>
          <w:sz w:val="28"/>
        </w:rPr>
        <w:t>Развитие гибкости.</w:t>
      </w:r>
    </w:p>
    <w:p>
      <w:pPr>
        <w:spacing w:before="0" w:after="0" w:line="264"/>
        <w:ind w:firstLine="600"/>
        <w:jc w:val="both"/>
      </w:pPr>
      <w:r>
        <w:rPr>
          <w:rFonts w:ascii="Times New Roman" w:hAnsi="Times New Roman"/>
          <w:b w:val="false"/>
          <w:i w:val="false"/>
          <w:color w:val="000000"/>
          <w:sz w:val="28"/>
        </w:rPr>
        <w:t>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(полушпагат, шпагат, выкруты гимнастической палки).</w:t>
      </w:r>
    </w:p>
    <w:p>
      <w:pPr>
        <w:spacing w:before="0" w:after="0" w:line="264"/>
        <w:ind w:firstLine="600"/>
        <w:jc w:val="both"/>
      </w:pPr>
      <w:r>
        <w:rPr>
          <w:rFonts w:ascii="Times New Roman" w:hAnsi="Times New Roman"/>
          <w:b w:val="false"/>
          <w:i/>
          <w:color w:val="000000"/>
          <w:sz w:val="28"/>
        </w:rPr>
        <w:t>Упражнения культурно-этнической направленности.</w:t>
      </w:r>
    </w:p>
    <w:p>
      <w:pPr>
        <w:spacing w:before="0" w:after="0" w:line="264"/>
        <w:ind w:firstLine="600"/>
        <w:jc w:val="both"/>
      </w:pPr>
      <w:r>
        <w:rPr>
          <w:rFonts w:ascii="Times New Roman" w:hAnsi="Times New Roman"/>
          <w:b w:val="false"/>
          <w:i w:val="false"/>
          <w:color w:val="000000"/>
          <w:sz w:val="28"/>
        </w:rPr>
        <w:t xml:space="preserve">Сюжетно-образные и обрядовые игры. Технические действия национальных видов спорта. </w:t>
      </w:r>
    </w:p>
    <w:p>
      <w:pPr>
        <w:spacing w:before="0" w:after="0" w:line="264"/>
        <w:ind w:firstLine="600"/>
        <w:jc w:val="both"/>
      </w:pPr>
      <w:r>
        <w:rPr>
          <w:rFonts w:ascii="Times New Roman" w:hAnsi="Times New Roman"/>
          <w:b w:val="false"/>
          <w:i/>
          <w:color w:val="000000"/>
          <w:sz w:val="28"/>
        </w:rPr>
        <w:t>Специальная физическая подготовка.</w:t>
      </w:r>
    </w:p>
    <w:p>
      <w:pPr>
        <w:spacing w:before="0" w:after="0" w:line="264"/>
        <w:ind w:firstLine="600"/>
        <w:jc w:val="both"/>
      </w:pPr>
      <w:r>
        <w:rPr>
          <w:rFonts w:ascii="Times New Roman" w:hAnsi="Times New Roman"/>
          <w:b w:val="false"/>
          <w:i w:val="false"/>
          <w:color w:val="000000"/>
          <w:sz w:val="28"/>
        </w:rPr>
        <w:t>Модуль «Гимнастика».</w:t>
      </w:r>
    </w:p>
    <w:p>
      <w:pPr>
        <w:spacing w:before="0" w:after="0" w:line="264"/>
        <w:ind w:firstLine="600"/>
        <w:jc w:val="both"/>
      </w:pPr>
      <w:r>
        <w:rPr>
          <w:rFonts w:ascii="Times New Roman" w:hAnsi="Times New Roman"/>
          <w:b w:val="false"/>
          <w:i w:val="false"/>
          <w:color w:val="000000"/>
          <w:sz w:val="28"/>
        </w:rPr>
        <w:t>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(выкруты). Комплексы 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(полушпагат, шпагат, складка, мост).</w:t>
      </w:r>
    </w:p>
    <w:p>
      <w:pPr>
        <w:spacing w:before="0" w:after="0" w:line="264"/>
        <w:ind w:firstLine="600"/>
        <w:jc w:val="both"/>
      </w:pPr>
      <w:r>
        <w:rPr>
          <w:rFonts w:ascii="Times New Roman" w:hAnsi="Times New Roman"/>
          <w:b w:val="false"/>
          <w:i w:val="false"/>
          <w:color w:val="000000"/>
          <w:sz w:val="28"/>
        </w:rPr>
        <w:t xml:space="preserve">Развитие координации движений. Прохождение усложнённой полосы препятствий, включающей быстрые кувырки (вперёд, назад), кувырки по 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 </w:t>
      </w:r>
    </w:p>
    <w:p>
      <w:pPr>
        <w:spacing w:before="0" w:after="0" w:line="264"/>
        <w:ind w:firstLine="600"/>
        <w:jc w:val="both"/>
      </w:pPr>
      <w:r>
        <w:rPr>
          <w:rFonts w:ascii="Times New Roman" w:hAnsi="Times New Roman"/>
          <w:b w:val="false"/>
          <w:i w:val="false"/>
          <w:color w:val="000000"/>
          <w:sz w:val="28"/>
        </w:rPr>
        <w:t>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положения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со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pPr>
        <w:spacing w:before="0" w:after="0" w:line="264"/>
        <w:ind w:firstLine="600"/>
        <w:jc w:val="both"/>
      </w:pPr>
      <w:r>
        <w:rPr>
          <w:rFonts w:ascii="Times New Roman" w:hAnsi="Times New Roman"/>
          <w:b w:val="false"/>
          <w:i w:val="false"/>
          <w:color w:val="000000"/>
          <w:sz w:val="28"/>
        </w:rPr>
        <w:t>Развитие выносливости. Упражнения с непредельными отягощениями, выполняемые в режиме умеренной интенсивности в сочетаниис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выполняемыев режиме непрерывного и интервального методов.</w:t>
      </w:r>
    </w:p>
    <w:p>
      <w:pPr>
        <w:spacing w:before="0" w:after="0" w:line="264"/>
        <w:ind w:firstLine="600"/>
        <w:jc w:val="both"/>
      </w:pPr>
      <w:r>
        <w:rPr>
          <w:rFonts w:ascii="Times New Roman" w:hAnsi="Times New Roman"/>
          <w:b w:val="false"/>
          <w:i w:val="false"/>
          <w:color w:val="000000"/>
          <w:sz w:val="28"/>
        </w:rPr>
        <w:t>Модуль «Лёгкая атлетика».</w:t>
      </w:r>
    </w:p>
    <w:p>
      <w:pPr>
        <w:spacing w:before="0" w:after="0" w:line="264"/>
        <w:ind w:firstLine="600"/>
        <w:jc w:val="both"/>
      </w:pPr>
      <w:r>
        <w:rPr>
          <w:rFonts w:ascii="Times New Roman" w:hAnsi="Times New Roman"/>
          <w:b w:val="false"/>
          <w:i w:val="false"/>
          <w:color w:val="000000"/>
          <w:sz w:val="28"/>
        </w:rPr>
        <w:t xml:space="preserve">Развитие выносливости. Бег с максимальной скоростью в режиме повторно-интервального метода. Бег по пересеченной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повторный бег с финальным ускорением (на разные дистанции). Равномерный бег с дополнительным отягощением в режиме «до отказа». </w:t>
      </w:r>
    </w:p>
    <w:p>
      <w:pPr>
        <w:spacing w:before="0" w:after="0" w:line="264"/>
        <w:ind w:firstLine="600"/>
        <w:jc w:val="both"/>
      </w:pPr>
      <w:r>
        <w:rPr>
          <w:rFonts w:ascii="Times New Roman" w:hAnsi="Times New Roman"/>
          <w:b w:val="false"/>
          <w:i w:val="false"/>
          <w:color w:val="000000"/>
          <w:sz w:val="28"/>
        </w:rPr>
        <w:t xml:space="preserve">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полуприседе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 </w:t>
      </w:r>
    </w:p>
    <w:p>
      <w:pPr>
        <w:spacing w:before="0" w:after="0" w:line="264"/>
        <w:ind w:firstLine="600"/>
        <w:jc w:val="both"/>
      </w:pPr>
      <w:r>
        <w:rPr>
          <w:rFonts w:ascii="Times New Roman" w:hAnsi="Times New Roman"/>
          <w:b w:val="false"/>
          <w:i w:val="false"/>
          <w:color w:val="000000"/>
          <w:sz w:val="28"/>
        </w:rPr>
        <w:t xml:space="preserve">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(по прямой, на повороте и со старта). Бег с максимальной скоростью «с ходу». Прыжки через скакалку в максимальном темпе. Ускорение, переходящее в многоскоки, и многоскоки, переходящие в бег с ускорением. Подвижные и спортивные игры, эстафеты. </w:t>
      </w:r>
    </w:p>
    <w:p>
      <w:pPr>
        <w:spacing w:before="0" w:after="0" w:line="264"/>
        <w:ind w:firstLine="600"/>
        <w:jc w:val="both"/>
      </w:pPr>
      <w:r>
        <w:rPr>
          <w:rFonts w:ascii="Times New Roman" w:hAnsi="Times New Roman"/>
          <w:b w:val="false"/>
          <w:i w:val="false"/>
          <w:color w:val="000000"/>
          <w:sz w:val="28"/>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pPr>
        <w:spacing w:before="0" w:after="0" w:line="264"/>
        <w:ind w:firstLine="600"/>
        <w:jc w:val="both"/>
      </w:pPr>
      <w:r>
        <w:rPr>
          <w:rFonts w:ascii="Times New Roman" w:hAnsi="Times New Roman"/>
          <w:b w:val="false"/>
          <w:i w:val="false"/>
          <w:color w:val="000000"/>
          <w:sz w:val="28"/>
        </w:rPr>
        <w:t>Модуль «Зимние виды спорта».</w:t>
      </w:r>
    </w:p>
    <w:p>
      <w:pPr>
        <w:spacing w:before="0" w:after="0" w:line="264"/>
        <w:ind w:firstLine="600"/>
        <w:jc w:val="both"/>
      </w:pPr>
      <w:r>
        <w:rPr>
          <w:rFonts w:ascii="Times New Roman" w:hAnsi="Times New Roman"/>
          <w:b w:val="false"/>
          <w:i w:val="false"/>
          <w:color w:val="000000"/>
          <w:sz w:val="28"/>
        </w:rPr>
        <w:t xml:space="preserve">Развитие выносливости. Передвижения на лыжах с равномерной скоростью в режимах умеренной, большой и субмаксимальной интенсивности,с соревновательной скоростью. </w:t>
      </w:r>
    </w:p>
    <w:p>
      <w:pPr>
        <w:spacing w:before="0" w:after="0" w:line="264"/>
        <w:ind w:firstLine="600"/>
        <w:jc w:val="both"/>
      </w:pPr>
      <w:r>
        <w:rPr>
          <w:rFonts w:ascii="Times New Roman" w:hAnsi="Times New Roman"/>
          <w:b w:val="false"/>
          <w:i w:val="false"/>
          <w:color w:val="000000"/>
          <w:sz w:val="28"/>
        </w:rPr>
        <w:t>Развитие силовых способностей. Передвижение на лыжахпо отлогому склону с дополнительным отягощением. Скоростной подъём ступающим и скользящим шагом, бегом, «лесенкой», «ёлочкой». Упражнения в «транспортировке».</w:t>
      </w:r>
    </w:p>
    <w:p>
      <w:pPr>
        <w:spacing w:before="0" w:after="0" w:line="264"/>
        <w:ind w:firstLine="600"/>
        <w:jc w:val="both"/>
      </w:pPr>
      <w:r>
        <w:rPr>
          <w:rFonts w:ascii="Times New Roman" w:hAnsi="Times New Roman"/>
          <w:b w:val="false"/>
          <w:i w:val="false"/>
          <w:color w:val="000000"/>
          <w:sz w:val="28"/>
        </w:rPr>
        <w:t>Развитие координации. Упражнения в поворотах и спусках на лыжах, проезд через «ворота» и преодоление небольших трамплинов.</w:t>
      </w:r>
    </w:p>
    <w:p>
      <w:pPr>
        <w:spacing w:before="0" w:after="0" w:line="264"/>
        <w:ind w:firstLine="600"/>
        <w:jc w:val="both"/>
      </w:pPr>
      <w:r>
        <w:rPr>
          <w:rFonts w:ascii="Times New Roman" w:hAnsi="Times New Roman"/>
          <w:b w:val="false"/>
          <w:i w:val="false"/>
          <w:color w:val="000000"/>
          <w:sz w:val="28"/>
        </w:rPr>
        <w:t>Модуль «Спортивные игры».</w:t>
      </w:r>
    </w:p>
    <w:p>
      <w:pPr>
        <w:spacing w:before="0" w:after="0" w:line="264"/>
        <w:ind w:firstLine="600"/>
        <w:jc w:val="both"/>
      </w:pPr>
      <w:r>
        <w:rPr>
          <w:rFonts w:ascii="Times New Roman" w:hAnsi="Times New Roman"/>
          <w:b w:val="false"/>
          <w:i w:val="false"/>
          <w:color w:val="000000"/>
          <w:sz w:val="28"/>
        </w:rPr>
        <w:t>Баскетбол.</w:t>
      </w:r>
    </w:p>
    <w:p>
      <w:pPr>
        <w:spacing w:before="0" w:after="0" w:line="264"/>
        <w:ind w:firstLine="600"/>
        <w:jc w:val="both"/>
      </w:pPr>
      <w:r>
        <w:rPr>
          <w:rFonts w:ascii="Times New Roman" w:hAnsi="Times New Roman"/>
          <w:b w:val="false"/>
          <w:i w:val="false"/>
          <w:color w:val="000000"/>
          <w:sz w:val="28"/>
        </w:rPr>
        <w:t xml:space="preserve">1)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многоскоков.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одной ноге с места и с разбега. Прыжки с поворотами 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 </w:t>
      </w:r>
    </w:p>
    <w:p>
      <w:pPr>
        <w:spacing w:before="0" w:after="0" w:line="264"/>
        <w:ind w:firstLine="600"/>
        <w:jc w:val="both"/>
      </w:pPr>
      <w:r>
        <w:rPr>
          <w:rFonts w:ascii="Times New Roman" w:hAnsi="Times New Roman"/>
          <w:b w:val="false"/>
          <w:i w:val="false"/>
          <w:color w:val="000000"/>
          <w:sz w:val="28"/>
        </w:rPr>
        <w:t>2) 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вперед,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Напрыгивание и спрыгивание с последующим ускорением. Многоскоки с последующим ускорением и ускорения с последующим выполнением многоскоков. Броски набивного мяча из различных исходных положений, с различной траекторией полёта одной рукой и обеими руками, стоя, сидя, в полуприседе.</w:t>
      </w:r>
    </w:p>
    <w:p>
      <w:pPr>
        <w:spacing w:before="0" w:after="0" w:line="264"/>
        <w:ind w:firstLine="600"/>
        <w:jc w:val="both"/>
      </w:pPr>
      <w:r>
        <w:rPr>
          <w:rFonts w:ascii="Times New Roman" w:hAnsi="Times New Roman"/>
          <w:b w:val="false"/>
          <w:i w:val="false"/>
          <w:color w:val="000000"/>
          <w:sz w:val="28"/>
        </w:rPr>
        <w:t>3) 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pPr>
        <w:spacing w:before="0" w:after="0" w:line="264"/>
        <w:ind w:firstLine="600"/>
        <w:jc w:val="both"/>
      </w:pPr>
      <w:r>
        <w:rPr>
          <w:rFonts w:ascii="Times New Roman" w:hAnsi="Times New Roman"/>
          <w:b w:val="false"/>
          <w:i w:val="false"/>
          <w:color w:val="000000"/>
          <w:sz w:val="28"/>
        </w:rPr>
        <w:t xml:space="preserve">4) 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(повторение движений партнёра). Бег по гимнастической скамейке, по гимнастическому бревну разной высоты. Прыжки по разметкам с изменяющейся амплитудой движений. Броски малого мячав стену одной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 </w:t>
      </w:r>
    </w:p>
    <w:p>
      <w:pPr>
        <w:spacing w:before="0" w:after="0" w:line="264"/>
        <w:ind w:firstLine="600"/>
        <w:jc w:val="both"/>
      </w:pPr>
      <w:r>
        <w:rPr>
          <w:rFonts w:ascii="Times New Roman" w:hAnsi="Times New Roman"/>
          <w:b w:val="false"/>
          <w:i w:val="false"/>
          <w:color w:val="000000"/>
          <w:sz w:val="28"/>
        </w:rPr>
        <w:t>Футбол.</w:t>
      </w:r>
    </w:p>
    <w:p>
      <w:pPr>
        <w:spacing w:before="0" w:after="0" w:line="264"/>
        <w:ind w:firstLine="600"/>
        <w:jc w:val="both"/>
      </w:pPr>
      <w:r>
        <w:rPr>
          <w:rFonts w:ascii="Times New Roman" w:hAnsi="Times New Roman"/>
          <w:b w:val="false"/>
          <w:i w:val="false"/>
          <w:color w:val="000000"/>
          <w:sz w:val="28"/>
        </w:rPr>
        <w:t xml:space="preserve">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Бег и ходьба спиной вперёд с изменением темпа и направления движения (по прямой, по кругу и «змейкой»). Бег с максимальной скоростью с поворотами на 180° и 360°. Прыжки через скакалку в максимальном темпе. Прыжки по разметкам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ускорениями, «дриблинг» мяча с изменением направления движения. Кувырки вперёд, назад, боком с последующим рывком. Подвижные и спортивные игры, эстафеты. </w:t>
      </w:r>
    </w:p>
    <w:p>
      <w:pPr>
        <w:spacing w:before="0" w:after="0" w:line="264"/>
        <w:ind w:firstLine="600"/>
        <w:jc w:val="both"/>
      </w:pPr>
      <w:r>
        <w:rPr>
          <w:rFonts w:ascii="Times New Roman" w:hAnsi="Times New Roman"/>
          <w:b w:val="false"/>
          <w:i w:val="false"/>
          <w:color w:val="000000"/>
          <w:sz w:val="28"/>
        </w:rPr>
        <w:t xml:space="preserve">Развитие силовых способностей. Комплексы упражнений с дополнительным отягощением на основные мышечные группы. Многоскоки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 </w:t>
      </w:r>
    </w:p>
    <w:p>
      <w:pPr>
        <w:spacing w:before="0" w:after="0" w:line="264"/>
        <w:ind w:firstLine="600"/>
        <w:jc w:val="both"/>
      </w:pPr>
      <w:r>
        <w:rPr>
          <w:rFonts w:ascii="Times New Roman" w:hAnsi="Times New Roman"/>
          <w:b w:val="false"/>
          <w:i w:val="false"/>
          <w:color w:val="000000"/>
          <w:sz w:val="28"/>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bookmarkStart w:name="block-10693491" w:id="13"/>
    <w:p>
      <w:pPr>
        <w:sectPr>
          <w:pgSz w:w="11906" w:h="16383" w:orient="portrait"/>
        </w:sectPr>
      </w:pPr>
    </w:p>
    <w:bookmarkEnd w:id="13"/>
    <w:bookmarkEnd w:id="7"/>
    <w:bookmarkStart w:name="block-10693488" w:id="14"/>
    <w:p>
      <w:pPr>
        <w:spacing w:before="0" w:after="0" w:line="264"/>
        <w:ind w:left="120"/>
        <w:jc w:val="both"/>
      </w:pPr>
      <w:bookmarkStart w:name="_Toc137548640" w:id="15"/>
      <w:bookmarkEnd w:id="15"/>
      <w:r>
        <w:rPr>
          <w:rFonts w:ascii="Times New Roman" w:hAnsi="Times New Roman"/>
          <w:b/>
          <w:i w:val="false"/>
          <w:color w:val="000000"/>
          <w:sz w:val="28"/>
        </w:rPr>
        <w:t>ПЛАНИРУЕМЫЕ РЕЗУЛЬТАТЫ ОСВОЕНИЯ ПРОГРАММЫ ПО ФИЗИЧЕСКОЙ КУЛЬТУРЕ НА УРОВНЕ НАЧАЛЬНОГО ОБЩЕГО ОБРАЗОВАНИЯ</w:t>
      </w:r>
    </w:p>
    <w:p>
      <w:pPr>
        <w:spacing w:before="0" w:after="0"/>
        <w:ind w:left="120"/>
        <w:jc w:val="left"/>
      </w:pPr>
      <w:bookmarkStart w:name="_Toc137548641" w:id="16"/>
      <w:bookmarkEnd w:id="16"/>
    </w:p>
    <w:p>
      <w:pPr>
        <w:spacing w:before="0" w:after="0" w:line="264"/>
        <w:ind w:left="120"/>
        <w:jc w:val="both"/>
      </w:pPr>
      <w:r>
        <w:rPr>
          <w:rFonts w:ascii="Times New Roman" w:hAnsi="Times New Roman"/>
          <w:b w:val="false"/>
          <w:i w:val="false"/>
          <w:color w:val="000000"/>
          <w:sz w:val="28"/>
        </w:rPr>
        <w:t>​</w:t>
      </w:r>
      <w:r>
        <w:rPr>
          <w:rFonts w:ascii="Times New Roman" w:hAnsi="Times New Roman"/>
          <w:b/>
          <w:i w:val="false"/>
          <w:color w:val="000000"/>
          <w:sz w:val="28"/>
        </w:rPr>
        <w:t>ЛИЧНОСТНЫЕ РЕЗУЛЬТАТЫ</w:t>
      </w:r>
    </w:p>
    <w:p>
      <w:pPr>
        <w:spacing w:before="0" w:after="0" w:line="264"/>
        <w:ind w:firstLine="600"/>
        <w:jc w:val="both"/>
      </w:pPr>
      <w:r>
        <w:rPr>
          <w:rFonts w:ascii="Times New Roman" w:hAnsi="Times New Roman"/>
          <w:b w:val="false"/>
          <w:i w:val="false"/>
          <w:color w:val="000000"/>
          <w:sz w:val="28"/>
        </w:rPr>
        <w:t xml:space="preserve">В результате изучения физической культуры на уровне основного общего образования у обучающегося будут сформированы следующие </w:t>
      </w:r>
      <w:r>
        <w:rPr>
          <w:rFonts w:ascii="Times New Roman" w:hAnsi="Times New Roman"/>
          <w:b/>
          <w:i w:val="false"/>
          <w:color w:val="000000"/>
          <w:sz w:val="28"/>
        </w:rPr>
        <w:t>личностные результаты:</w:t>
      </w:r>
    </w:p>
    <w:p>
      <w:pPr>
        <w:spacing w:before="0" w:after="0" w:line="264"/>
        <w:ind w:firstLine="600"/>
        <w:jc w:val="both"/>
      </w:pPr>
      <w:r>
        <w:rPr>
          <w:rFonts w:ascii="Times New Roman" w:hAnsi="Times New Roman"/>
          <w:b w:val="false"/>
          <w:i w:val="false"/>
          <w:color w:val="000000"/>
          <w:sz w:val="28"/>
        </w:rPr>
        <w:t xml:space="preserve">готовность проявлять интерес к истории и развитию физической культуры и спорта в Российской Федерации, гордиться победами выдающихся отечественных спортсменов-олимпийцев; </w:t>
      </w:r>
    </w:p>
    <w:p>
      <w:pPr>
        <w:spacing w:before="0" w:after="0" w:line="264"/>
        <w:ind w:firstLine="600"/>
        <w:jc w:val="both"/>
      </w:pPr>
      <w:r>
        <w:rPr>
          <w:rFonts w:ascii="Times New Roman" w:hAnsi="Times New Roman"/>
          <w:b w:val="false"/>
          <w:i w:val="false"/>
          <w:color w:val="000000"/>
          <w:sz w:val="28"/>
        </w:rPr>
        <w:t xml:space="preserve">готовность отстаивать символы Российской Федерации во время спортивных соревнований, уважать традиции и принципы современных Олимпийских игр и олимпийского движения; </w:t>
      </w:r>
    </w:p>
    <w:p>
      <w:pPr>
        <w:spacing w:before="0" w:after="0" w:line="264"/>
        <w:ind w:firstLine="600"/>
        <w:jc w:val="both"/>
      </w:pPr>
      <w:r>
        <w:rPr>
          <w:rFonts w:ascii="Times New Roman" w:hAnsi="Times New Roman"/>
          <w:b w:val="false"/>
          <w:i w:val="false"/>
          <w:color w:val="000000"/>
          <w:sz w:val="28"/>
        </w:rPr>
        <w:t xml:space="preserve">готовность ориентироваться на моральные ценности и нормы межличностного взаимодействия при организации, планировании и проведении совместных занятий физической культурой и спортом, оздоровительных мероприятий в условиях активного отдыха и досуга; </w:t>
      </w:r>
    </w:p>
    <w:p>
      <w:pPr>
        <w:spacing w:before="0" w:after="0" w:line="264"/>
        <w:ind w:firstLine="600"/>
        <w:jc w:val="both"/>
      </w:pPr>
      <w:r>
        <w:rPr>
          <w:rFonts w:ascii="Times New Roman" w:hAnsi="Times New Roman"/>
          <w:b w:val="false"/>
          <w:i w:val="false"/>
          <w:color w:val="000000"/>
          <w:sz w:val="28"/>
        </w:rPr>
        <w:t xml:space="preserve">готовность оценивать своё поведение и поступки во время проведения совместных занятий физической культурой, участия в спортивных мероприятиях и соревнованиях; </w:t>
      </w:r>
    </w:p>
    <w:p>
      <w:pPr>
        <w:spacing w:before="0" w:after="0" w:line="264"/>
        <w:ind w:firstLine="600"/>
        <w:jc w:val="both"/>
      </w:pPr>
      <w:r>
        <w:rPr>
          <w:rFonts w:ascii="Times New Roman" w:hAnsi="Times New Roman"/>
          <w:b w:val="false"/>
          <w:i w:val="false"/>
          <w:color w:val="000000"/>
          <w:sz w:val="28"/>
        </w:rPr>
        <w:t>готовность оказывать первую медицинскую помощь при травмах и ушибах, соблюдать правила техники безопасности во время совместных занятий физической культурой и спортом;</w:t>
      </w:r>
    </w:p>
    <w:p>
      <w:pPr>
        <w:spacing w:before="0" w:after="0" w:line="264"/>
        <w:ind w:firstLine="600"/>
        <w:jc w:val="both"/>
      </w:pPr>
      <w:r>
        <w:rPr>
          <w:rFonts w:ascii="Times New Roman" w:hAnsi="Times New Roman"/>
          <w:b w:val="false"/>
          <w:i w:val="false"/>
          <w:color w:val="000000"/>
          <w:sz w:val="28"/>
        </w:rPr>
        <w:t>стремление к физическому совершенствованию, формированию культуры движения и телосложения, самовыражению в избранном виде спорта;</w:t>
      </w:r>
    </w:p>
    <w:p>
      <w:pPr>
        <w:spacing w:before="0" w:after="0" w:line="264"/>
        <w:ind w:firstLine="600"/>
        <w:jc w:val="both"/>
      </w:pPr>
      <w:r>
        <w:rPr>
          <w:rFonts w:ascii="Times New Roman" w:hAnsi="Times New Roman"/>
          <w:b w:val="false"/>
          <w:i w:val="false"/>
          <w:color w:val="000000"/>
          <w:sz w:val="28"/>
        </w:rPr>
        <w:t xml:space="preserve">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 </w:t>
      </w:r>
    </w:p>
    <w:p>
      <w:pPr>
        <w:spacing w:before="0" w:after="0" w:line="264"/>
        <w:ind w:firstLine="600"/>
        <w:jc w:val="both"/>
      </w:pPr>
      <w:r>
        <w:rPr>
          <w:rFonts w:ascii="Times New Roman" w:hAnsi="Times New Roman"/>
          <w:b w:val="false"/>
          <w:i w:val="false"/>
          <w:color w:val="000000"/>
          <w:sz w:val="28"/>
        </w:rPr>
        <w:t xml:space="preserve">осознание здоровья как базовой ценности человека, признание объективной необходимости в его укреплении и длительном сохранении посредством занятий физической культурой и спортом; </w:t>
      </w:r>
    </w:p>
    <w:p>
      <w:pPr>
        <w:spacing w:before="0" w:after="0" w:line="264"/>
        <w:ind w:firstLine="600"/>
        <w:jc w:val="both"/>
      </w:pPr>
      <w:r>
        <w:rPr>
          <w:rFonts w:ascii="Times New Roman" w:hAnsi="Times New Roman"/>
          <w:b w:val="false"/>
          <w:i w:val="false"/>
          <w:color w:val="000000"/>
          <w:sz w:val="28"/>
        </w:rPr>
        <w:t xml:space="preserve">осознание необходимости ведения здорового образа жизни как средства профилактики пагубного влияния вредных привычек на физическое, психическое и социальное здоровье человека; </w:t>
      </w:r>
    </w:p>
    <w:p>
      <w:pPr>
        <w:spacing w:before="0" w:after="0" w:line="264"/>
        <w:ind w:firstLine="600"/>
        <w:jc w:val="both"/>
      </w:pPr>
      <w:r>
        <w:rPr>
          <w:rFonts w:ascii="Times New Roman" w:hAnsi="Times New Roman"/>
          <w:b w:val="false"/>
          <w:i w:val="false"/>
          <w:color w:val="000000"/>
          <w:sz w:val="28"/>
        </w:rPr>
        <w:t xml:space="preserve">способность адаптироваться к стрессовым ситуациям, осуществлять профилактические мероприятия по регулированию эмоциональных напряжений, активному восстановлению организма после значительных умственных и физических нагрузок; </w:t>
      </w:r>
    </w:p>
    <w:p>
      <w:pPr>
        <w:spacing w:before="0" w:after="0" w:line="264"/>
        <w:ind w:firstLine="600"/>
        <w:jc w:val="both"/>
      </w:pPr>
      <w:r>
        <w:rPr>
          <w:rFonts w:ascii="Times New Roman" w:hAnsi="Times New Roman"/>
          <w:b w:val="false"/>
          <w:i w:val="false"/>
          <w:color w:val="000000"/>
          <w:sz w:val="28"/>
        </w:rPr>
        <w:t xml:space="preserve">готовность соблюдать правила безопасности во время занятий физической культурой и спортом, проводить гигиенические и профилактические мероприятия по организации мест занятий, выбору спортивного инвентаря и оборудования, спортивной одежды; </w:t>
      </w:r>
    </w:p>
    <w:p>
      <w:pPr>
        <w:spacing w:before="0" w:after="0" w:line="264"/>
        <w:ind w:firstLine="600"/>
        <w:jc w:val="both"/>
      </w:pPr>
      <w:r>
        <w:rPr>
          <w:rFonts w:ascii="Times New Roman" w:hAnsi="Times New Roman"/>
          <w:b w:val="false"/>
          <w:i w:val="false"/>
          <w:color w:val="000000"/>
          <w:sz w:val="28"/>
        </w:rPr>
        <w:t>готовность соблюдать правила и требования к организации бивуака во время туристских походов, противостоять действиям и поступкам, приносящим вред окружающей среде;</w:t>
      </w:r>
    </w:p>
    <w:p>
      <w:pPr>
        <w:spacing w:before="0" w:after="0" w:line="264"/>
        <w:ind w:firstLine="600"/>
        <w:jc w:val="both"/>
      </w:pPr>
      <w:r>
        <w:rPr>
          <w:rFonts w:ascii="Times New Roman" w:hAnsi="Times New Roman"/>
          <w:b w:val="false"/>
          <w:i w:val="false"/>
          <w:color w:val="000000"/>
          <w:sz w:val="28"/>
        </w:rPr>
        <w:t xml:space="preserve">освоение опыта взаимодействия со сверстниками, форм общения и поведения при выполнении учебных заданий на уроках физической культуры, игровой и соревновательной деятельности; </w:t>
      </w:r>
    </w:p>
    <w:p>
      <w:pPr>
        <w:spacing w:before="0" w:after="0" w:line="264"/>
        <w:ind w:firstLine="600"/>
        <w:jc w:val="both"/>
      </w:pPr>
      <w:r>
        <w:rPr>
          <w:rFonts w:ascii="Times New Roman" w:hAnsi="Times New Roman"/>
          <w:b w:val="false"/>
          <w:i w:val="false"/>
          <w:color w:val="000000"/>
          <w:sz w:val="28"/>
        </w:rPr>
        <w:t xml:space="preserve">повышение компетентности в организации самостоятельных занятий физической культурой, планировании их содержания и направленности в зависимости от индивидуальных интересов и потребностей; </w:t>
      </w:r>
    </w:p>
    <w:p>
      <w:pPr>
        <w:spacing w:before="0" w:after="0" w:line="264"/>
        <w:ind w:firstLine="600"/>
        <w:jc w:val="both"/>
      </w:pPr>
      <w:r>
        <w:rPr>
          <w:rFonts w:ascii="Times New Roman" w:hAnsi="Times New Roman"/>
          <w:b w:val="false"/>
          <w:i w:val="false"/>
          <w:color w:val="000000"/>
          <w:sz w:val="28"/>
        </w:rPr>
        <w:t xml:space="preserve">формирование представлений об основных понятиях и терминах физического воспитания и спортивной тренировки, умений руководствоваться ими в познавательной и практической </w:t>
      </w:r>
      <w:r>
        <w:rPr>
          <w:rFonts w:ascii="Times New Roman" w:hAnsi="Times New Roman"/>
          <w:b w:val="false"/>
          <w:i w:val="false"/>
          <w:color w:val="000000"/>
          <w:sz w:val="28"/>
        </w:rPr>
        <w:t>деятельности, общении со сверстниками, публичных выступлениях и дискуссиях.</w:t>
      </w:r>
    </w:p>
    <w:p>
      <w:pPr>
        <w:spacing w:before="0" w:after="0"/>
        <w:ind w:left="120"/>
        <w:jc w:val="left"/>
      </w:pPr>
      <w:bookmarkStart w:name="_Toc137567704" w:id="17"/>
      <w:bookmarkEnd w:id="17"/>
    </w:p>
    <w:p>
      <w:pPr>
        <w:spacing w:before="0" w:after="0" w:line="264"/>
        <w:ind w:left="120"/>
        <w:jc w:val="left"/>
      </w:pPr>
    </w:p>
    <w:p>
      <w:pPr>
        <w:spacing w:before="0" w:after="0" w:line="264"/>
        <w:ind w:left="120"/>
        <w:jc w:val="left"/>
      </w:pPr>
      <w:r>
        <w:rPr>
          <w:rFonts w:ascii="Times New Roman" w:hAnsi="Times New Roman"/>
          <w:b/>
          <w:i w:val="false"/>
          <w:color w:val="000000"/>
          <w:sz w:val="28"/>
        </w:rPr>
        <w:t>МЕТАПРЕДМЕТНЫЕ РЕЗУЛЬТАТЫ</w:t>
      </w:r>
    </w:p>
    <w:p>
      <w:pPr>
        <w:spacing w:before="0" w:after="0" w:line="264"/>
        <w:ind w:firstLine="600"/>
        <w:jc w:val="both"/>
      </w:pPr>
      <w:bookmarkStart w:name="_Toc134720971" w:id="18"/>
      <w:bookmarkEnd w:id="18"/>
      <w:r>
        <w:rPr>
          <w:rFonts w:ascii="Times New Roman" w:hAnsi="Times New Roman"/>
          <w:b w:val="false"/>
          <w:i w:val="false"/>
          <w:color w:val="000000"/>
          <w:sz w:val="28"/>
        </w:rPr>
        <w:t>В результате изучения физической культуры на уровне основного общего образования у обучающегося будут сформированы универсальные познавательные учебные действия, универсальные коммуникативные учебные действия, универсальные регулятивные учебные действия.</w:t>
      </w:r>
    </w:p>
    <w:p>
      <w:pPr>
        <w:spacing w:before="0" w:after="0" w:line="264"/>
        <w:ind w:firstLine="600"/>
        <w:jc w:val="both"/>
      </w:pPr>
      <w:r>
        <w:rPr>
          <w:rFonts w:ascii="Times New Roman" w:hAnsi="Times New Roman"/>
          <w:b w:val="false"/>
          <w:i w:val="false"/>
          <w:color w:val="000000"/>
          <w:sz w:val="28"/>
        </w:rPr>
        <w:t xml:space="preserve">У обучающегося будут сформированы следующие </w:t>
      </w:r>
      <w:r>
        <w:rPr>
          <w:rFonts w:ascii="Times New Roman" w:hAnsi="Times New Roman"/>
          <w:b/>
          <w:i w:val="false"/>
          <w:color w:val="000000"/>
          <w:sz w:val="28"/>
        </w:rPr>
        <w:t>универсальные познавательные учебные действия</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 xml:space="preserve">проводить сравнение соревновательных упражнений Олимпийских игр древности и современных Олимпийских игр, выявлять их общность и различия; </w:t>
      </w:r>
    </w:p>
    <w:p>
      <w:pPr>
        <w:spacing w:before="0" w:after="0" w:line="264"/>
        <w:ind w:firstLine="600"/>
        <w:jc w:val="both"/>
      </w:pPr>
      <w:r>
        <w:rPr>
          <w:rFonts w:ascii="Times New Roman" w:hAnsi="Times New Roman"/>
          <w:b w:val="false"/>
          <w:i w:val="false"/>
          <w:color w:val="000000"/>
          <w:sz w:val="28"/>
        </w:rPr>
        <w:t>осмысливать Олимпийскую хартию как основополагающий документ современного олимпийского движения, приводить примеры её гуманистической направленности;</w:t>
      </w:r>
    </w:p>
    <w:p>
      <w:pPr>
        <w:spacing w:before="0" w:after="0" w:line="264"/>
        <w:ind w:firstLine="600"/>
        <w:jc w:val="both"/>
      </w:pPr>
      <w:r>
        <w:rPr>
          <w:rFonts w:ascii="Times New Roman" w:hAnsi="Times New Roman"/>
          <w:b w:val="false"/>
          <w:i w:val="false"/>
          <w:color w:val="000000"/>
          <w:sz w:val="28"/>
        </w:rPr>
        <w:t xml:space="preserve">анализировать влияние занятий физической культурой и спортом на воспитание положительных качеств личности, устанавливать возможность профилактики вредных привычек; </w:t>
      </w:r>
    </w:p>
    <w:p>
      <w:pPr>
        <w:spacing w:before="0" w:after="0" w:line="264"/>
        <w:ind w:firstLine="600"/>
        <w:jc w:val="both"/>
      </w:pPr>
      <w:r>
        <w:rPr>
          <w:rFonts w:ascii="Times New Roman" w:hAnsi="Times New Roman"/>
          <w:b w:val="false"/>
          <w:i w:val="false"/>
          <w:color w:val="000000"/>
          <w:sz w:val="28"/>
        </w:rPr>
        <w:t xml:space="preserve">характеризовать туристские походы как форму активного отдыха, выявлять их целевое предназначение в сохранении и укреплении здоровья, руководствоваться требованиями техники безопасности во время передвижения по маршруту и организации бивуака; </w:t>
      </w:r>
    </w:p>
    <w:p>
      <w:pPr>
        <w:spacing w:before="0" w:after="0" w:line="264"/>
        <w:ind w:firstLine="600"/>
        <w:jc w:val="both"/>
      </w:pPr>
      <w:r>
        <w:rPr>
          <w:rFonts w:ascii="Times New Roman" w:hAnsi="Times New Roman"/>
          <w:b w:val="false"/>
          <w:i w:val="false"/>
          <w:color w:val="000000"/>
          <w:sz w:val="28"/>
        </w:rPr>
        <w:t xml:space="preserve">устанавливать причинно-следственную связь между планированием режима дня и изменениями показателей работоспособности; </w:t>
      </w:r>
    </w:p>
    <w:p>
      <w:pPr>
        <w:spacing w:before="0" w:after="0" w:line="264"/>
        <w:ind w:firstLine="600"/>
        <w:jc w:val="both"/>
      </w:pPr>
      <w:r>
        <w:rPr>
          <w:rFonts w:ascii="Times New Roman" w:hAnsi="Times New Roman"/>
          <w:b w:val="false"/>
          <w:i w:val="false"/>
          <w:color w:val="000000"/>
          <w:sz w:val="28"/>
        </w:rPr>
        <w:t xml:space="preserve">устанавливать связь негативного влияния нарушения осанки на состояние здоровья и выявлять причины нарушений, измерять индивидуальную форму и составлять комплексы упражнений по профилактике и коррекции выявляемых нарушений; </w:t>
      </w:r>
    </w:p>
    <w:p>
      <w:pPr>
        <w:spacing w:before="0" w:after="0" w:line="264"/>
        <w:ind w:firstLine="600"/>
        <w:jc w:val="both"/>
      </w:pPr>
      <w:r>
        <w:rPr>
          <w:rFonts w:ascii="Times New Roman" w:hAnsi="Times New Roman"/>
          <w:b w:val="false"/>
          <w:i w:val="false"/>
          <w:color w:val="000000"/>
          <w:sz w:val="28"/>
        </w:rPr>
        <w:t xml:space="preserve">устанавливать причинно-следственную связь между уровнем развития физических качеств, состоянием здоровья и функциональными возможностями основных систем организма; </w:t>
      </w:r>
    </w:p>
    <w:p>
      <w:pPr>
        <w:spacing w:before="0" w:after="0" w:line="264"/>
        <w:ind w:firstLine="600"/>
        <w:jc w:val="both"/>
      </w:pPr>
      <w:r>
        <w:rPr>
          <w:rFonts w:ascii="Times New Roman" w:hAnsi="Times New Roman"/>
          <w:b w:val="false"/>
          <w:i w:val="false"/>
          <w:color w:val="000000"/>
          <w:sz w:val="28"/>
        </w:rPr>
        <w:t>устанавливать причинно-следственную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w:t>
      </w:r>
    </w:p>
    <w:p>
      <w:pPr>
        <w:spacing w:before="0" w:after="0" w:line="264"/>
        <w:ind w:firstLine="600"/>
        <w:jc w:val="both"/>
      </w:pPr>
      <w:r>
        <w:rPr>
          <w:rFonts w:ascii="Times New Roman" w:hAnsi="Times New Roman"/>
          <w:b w:val="false"/>
          <w:i w:val="false"/>
          <w:color w:val="000000"/>
          <w:sz w:val="28"/>
        </w:rPr>
        <w:t xml:space="preserve">устанавливать причинно-следственную связь между подготовкой мест занятий на открытых площадках и правилами предупреждения травматизма. </w:t>
      </w:r>
    </w:p>
    <w:p>
      <w:pPr>
        <w:spacing w:before="0" w:after="0" w:line="264"/>
        <w:ind w:firstLine="600"/>
        <w:jc w:val="both"/>
      </w:pPr>
      <w:r>
        <w:rPr>
          <w:rFonts w:ascii="Times New Roman" w:hAnsi="Times New Roman"/>
          <w:b w:val="false"/>
          <w:i w:val="false"/>
          <w:color w:val="000000"/>
          <w:sz w:val="28"/>
        </w:rPr>
        <w:t xml:space="preserve">У обучающегося будут сформированы следующие </w:t>
      </w:r>
      <w:r>
        <w:rPr>
          <w:rFonts w:ascii="Times New Roman" w:hAnsi="Times New Roman"/>
          <w:b/>
          <w:i w:val="false"/>
          <w:color w:val="000000"/>
          <w:sz w:val="28"/>
        </w:rPr>
        <w:t>универсальные коммуникативные учебные действия</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 xml:space="preserve">выбирать, анализировать и систематизировать информацию из разных источников об образцах техники выполнения разучиваемых упражнений, правилах планирования самостоятельных занятий физической и технической подготовкой; </w:t>
      </w:r>
    </w:p>
    <w:p>
      <w:pPr>
        <w:spacing w:before="0" w:after="0" w:line="264"/>
        <w:ind w:firstLine="600"/>
        <w:jc w:val="both"/>
      </w:pPr>
      <w:r>
        <w:rPr>
          <w:rFonts w:ascii="Times New Roman" w:hAnsi="Times New Roman"/>
          <w:b w:val="false"/>
          <w:i w:val="false"/>
          <w:color w:val="000000"/>
          <w:sz w:val="28"/>
        </w:rPr>
        <w:t xml:space="preserve">вести наблюдения за развитием физических качеств, сравнивать их показатели с данными возрастно-половых стандартов, составлять планы занятий на основе определённых правил и регулировать нагрузку по частоте пульса и внешним признакам утомления; </w:t>
      </w:r>
    </w:p>
    <w:p>
      <w:pPr>
        <w:spacing w:before="0" w:after="0" w:line="264"/>
        <w:ind w:firstLine="600"/>
        <w:jc w:val="both"/>
      </w:pPr>
      <w:r>
        <w:rPr>
          <w:rFonts w:ascii="Times New Roman" w:hAnsi="Times New Roman"/>
          <w:b w:val="false"/>
          <w:i w:val="false"/>
          <w:color w:val="000000"/>
          <w:sz w:val="28"/>
        </w:rPr>
        <w:t>описывать и анализировать технику разучиваемого упражнения, выделять фазы и элементы движений, подбирать подготовительные упражнения;</w:t>
      </w:r>
    </w:p>
    <w:p>
      <w:pPr>
        <w:spacing w:before="0" w:after="0" w:line="264"/>
        <w:ind w:firstLine="600"/>
        <w:jc w:val="both"/>
      </w:pPr>
      <w:r>
        <w:rPr>
          <w:rFonts w:ascii="Times New Roman" w:hAnsi="Times New Roman"/>
          <w:b w:val="false"/>
          <w:i w:val="false"/>
          <w:color w:val="000000"/>
          <w:sz w:val="28"/>
        </w:rPr>
        <w:t xml:space="preserve">и планировать последовательность решения задач обучения, оценивать эффективность обучения посредством сравнения с эталонным образцом; </w:t>
      </w:r>
    </w:p>
    <w:p>
      <w:pPr>
        <w:spacing w:before="0" w:after="0" w:line="264"/>
        <w:ind w:firstLine="600"/>
        <w:jc w:val="both"/>
      </w:pPr>
      <w:r>
        <w:rPr>
          <w:rFonts w:ascii="Times New Roman" w:hAnsi="Times New Roman"/>
          <w:b w:val="false"/>
          <w:i w:val="false"/>
          <w:color w:val="000000"/>
          <w:sz w:val="28"/>
        </w:rPr>
        <w:t xml:space="preserve">наблюдать, анализировать и контролировать технику выполнения физических упражнений другими обучающимися, сравнивать её с эталонным образцом, выявлять ошибки и предлагать способы их устранения; </w:t>
      </w:r>
    </w:p>
    <w:p>
      <w:pPr>
        <w:spacing w:before="0" w:after="0" w:line="264"/>
        <w:ind w:firstLine="600"/>
        <w:jc w:val="both"/>
      </w:pPr>
      <w:r>
        <w:rPr>
          <w:rFonts w:ascii="Times New Roman" w:hAnsi="Times New Roman"/>
          <w:b w:val="false"/>
          <w:i w:val="false"/>
          <w:color w:val="000000"/>
          <w:sz w:val="28"/>
        </w:rPr>
        <w:t xml:space="preserve">изучать и коллективно обсуждать технику «иллюстративного образца» разучиваемого упражнения, рассматривать и моделировать появление ошибок, анализировать возможные причины их появления, выяснять способы их устранения. </w:t>
      </w:r>
    </w:p>
    <w:p>
      <w:pPr>
        <w:spacing w:before="0" w:after="0" w:line="264"/>
        <w:ind w:firstLine="600"/>
        <w:jc w:val="both"/>
      </w:pPr>
      <w:r>
        <w:rPr>
          <w:rFonts w:ascii="Times New Roman" w:hAnsi="Times New Roman"/>
          <w:b w:val="false"/>
          <w:i w:val="false"/>
          <w:color w:val="000000"/>
          <w:sz w:val="28"/>
        </w:rPr>
        <w:t xml:space="preserve">У обучающегося будут сформированы следующие </w:t>
      </w:r>
      <w:r>
        <w:rPr>
          <w:rFonts w:ascii="Times New Roman" w:hAnsi="Times New Roman"/>
          <w:b/>
          <w:i w:val="false"/>
          <w:color w:val="000000"/>
          <w:sz w:val="28"/>
        </w:rPr>
        <w:t>универсальные регулятивные учебные действия</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 xml:space="preserve">составлять и выполнять индивидуальные комплексы физических упражнений с разной функциональной направленностью, выявлять особенности их воздействия на состояние организма, развитие его резервных возможностей с помощью процедур контроля и функциональных проб; </w:t>
      </w:r>
    </w:p>
    <w:p>
      <w:pPr>
        <w:spacing w:before="0" w:after="0" w:line="264"/>
        <w:ind w:firstLine="600"/>
        <w:jc w:val="both"/>
      </w:pPr>
      <w:r>
        <w:rPr>
          <w:rFonts w:ascii="Times New Roman" w:hAnsi="Times New Roman"/>
          <w:b w:val="false"/>
          <w:i w:val="false"/>
          <w:color w:val="000000"/>
          <w:sz w:val="28"/>
        </w:rPr>
        <w:t xml:space="preserve">составлять и выполнять акробатические и гимнастические комплексы упражнений, самостоятельно разучивать сложно-координированные упражнения на спортивных снарядах; </w:t>
      </w:r>
    </w:p>
    <w:p>
      <w:pPr>
        <w:spacing w:before="0" w:after="0" w:line="264"/>
        <w:ind w:firstLine="600"/>
        <w:jc w:val="both"/>
      </w:pPr>
      <w:r>
        <w:rPr>
          <w:rFonts w:ascii="Times New Roman" w:hAnsi="Times New Roman"/>
          <w:b w:val="false"/>
          <w:i w:val="false"/>
          <w:color w:val="000000"/>
          <w:sz w:val="28"/>
        </w:rPr>
        <w:t xml:space="preserve">активно взаимодействовать в условиях учебной и игровой деятельности, ориентироваться на указания учителя и правила игры при возникновении конфликтных и нестандартных ситуаций, признавать своё право и право других на ошибку, право на её совместное исправление; </w:t>
      </w:r>
    </w:p>
    <w:p>
      <w:pPr>
        <w:spacing w:before="0" w:after="0" w:line="264"/>
        <w:ind w:firstLine="600"/>
        <w:jc w:val="both"/>
      </w:pPr>
      <w:r>
        <w:rPr>
          <w:rFonts w:ascii="Times New Roman" w:hAnsi="Times New Roman"/>
          <w:b w:val="false"/>
          <w:i w:val="false"/>
          <w:color w:val="000000"/>
          <w:sz w:val="28"/>
        </w:rPr>
        <w:t xml:space="preserve">разучивать и выполнять технические действия в игровых видах спорта, активно взаимодействуют при совместных тактических действиях в защите и нападении, терпимо относится к ошибкам игроков своей команды и команды соперников; </w:t>
      </w:r>
    </w:p>
    <w:p>
      <w:pPr>
        <w:spacing w:before="0" w:after="0" w:line="264"/>
        <w:ind w:firstLine="600"/>
        <w:jc w:val="both"/>
      </w:pPr>
      <w:r>
        <w:rPr>
          <w:rFonts w:ascii="Times New Roman" w:hAnsi="Times New Roman"/>
          <w:b w:val="false"/>
          <w:i w:val="false"/>
          <w:color w:val="000000"/>
          <w:sz w:val="28"/>
        </w:rPr>
        <w:t>организовывать оказание первой помощи при травмах и ушибах во время самостоятельных занятий физической культурой и спортом, применять способы и приёмы помощи в зависимости от характера и признаков полученной травмы.</w:t>
      </w:r>
    </w:p>
    <w:p>
      <w:pPr>
        <w:spacing w:before="0" w:after="0"/>
        <w:ind w:left="120"/>
        <w:jc w:val="left"/>
      </w:pPr>
      <w:bookmarkStart w:name="_Toc137567705" w:id="19"/>
      <w:bookmarkEnd w:id="19"/>
    </w:p>
    <w:p>
      <w:pPr>
        <w:spacing w:before="0" w:after="0" w:line="264"/>
        <w:ind w:left="120"/>
        <w:jc w:val="left"/>
      </w:pPr>
    </w:p>
    <w:p>
      <w:pPr>
        <w:spacing w:before="0" w:after="0" w:line="264"/>
        <w:ind w:left="120"/>
        <w:jc w:val="left"/>
      </w:pPr>
      <w:r>
        <w:rPr>
          <w:rFonts w:ascii="Times New Roman" w:hAnsi="Times New Roman"/>
          <w:b/>
          <w:i w:val="false"/>
          <w:color w:val="000000"/>
          <w:sz w:val="28"/>
        </w:rPr>
        <w:t>ПРЕДМЕТНЫЕ РЕЗУЛЬТАТЫ</w:t>
      </w:r>
    </w:p>
    <w:p>
      <w:pPr>
        <w:spacing w:before="0" w:after="0" w:line="264"/>
        <w:ind w:left="120"/>
        <w:jc w:val="both"/>
      </w:pPr>
    </w:p>
    <w:p>
      <w:pPr>
        <w:spacing w:before="0" w:after="0" w:line="264"/>
        <w:ind w:left="120"/>
        <w:jc w:val="both"/>
      </w:pPr>
      <w:r>
        <w:rPr>
          <w:rFonts w:ascii="Times New Roman" w:hAnsi="Times New Roman"/>
          <w:b w:val="false"/>
          <w:i w:val="false"/>
          <w:color w:val="000000"/>
          <w:sz w:val="28"/>
        </w:rPr>
        <w:t xml:space="preserve">К концу обучения </w:t>
      </w:r>
      <w:r>
        <w:rPr>
          <w:rFonts w:ascii="Times New Roman" w:hAnsi="Times New Roman"/>
          <w:b/>
          <w:i/>
          <w:color w:val="000000"/>
          <w:sz w:val="28"/>
        </w:rPr>
        <w:t>в 5 классе</w:t>
      </w:r>
      <w:r>
        <w:rPr>
          <w:rFonts w:ascii="Times New Roman" w:hAnsi="Times New Roman"/>
          <w:b w:val="false"/>
          <w:i w:val="false"/>
          <w:color w:val="000000"/>
          <w:sz w:val="28"/>
        </w:rPr>
        <w:t xml:space="preserve"> обучающийся научится:</w:t>
      </w:r>
    </w:p>
    <w:p>
      <w:pPr>
        <w:spacing w:before="0" w:after="0" w:line="264"/>
        <w:ind w:firstLine="600"/>
        <w:jc w:val="both"/>
      </w:pPr>
      <w:r>
        <w:rPr>
          <w:rFonts w:ascii="Times New Roman" w:hAnsi="Times New Roman"/>
          <w:b w:val="false"/>
          <w:i w:val="false"/>
          <w:color w:val="000000"/>
          <w:sz w:val="28"/>
        </w:rPr>
        <w:t>выполнять требования безопасности на уроках физической культуры, на самостоятельных занятиях физическими упражнениями в условиях активного отдыха и досуга;</w:t>
      </w:r>
    </w:p>
    <w:p>
      <w:pPr>
        <w:spacing w:before="0" w:after="0" w:line="264"/>
        <w:ind w:firstLine="600"/>
        <w:jc w:val="both"/>
      </w:pPr>
      <w:r>
        <w:rPr>
          <w:rFonts w:ascii="Times New Roman" w:hAnsi="Times New Roman"/>
          <w:b w:val="false"/>
          <w:i w:val="false"/>
          <w:color w:val="000000"/>
          <w:sz w:val="28"/>
        </w:rPr>
        <w:t xml:space="preserve">проводить измерение индивидуальной осанки и сравнивать её показатели со стандартами, составлять комплексы упражнений по коррекции и профилактике её нарушения, планировать их выполнение в режиме дня; </w:t>
      </w:r>
    </w:p>
    <w:p>
      <w:pPr>
        <w:spacing w:before="0" w:after="0" w:line="264"/>
        <w:ind w:firstLine="600"/>
        <w:jc w:val="both"/>
      </w:pPr>
      <w:r>
        <w:rPr>
          <w:rFonts w:ascii="Times New Roman" w:hAnsi="Times New Roman"/>
          <w:b w:val="false"/>
          <w:i w:val="false"/>
          <w:color w:val="000000"/>
          <w:sz w:val="28"/>
        </w:rPr>
        <w:t>составлять дневник физической культуры и вести в нём наблюдение за показателями физического развития и физической подготовленности, планировать содержание и регулярность проведения самостоятельных занятий;</w:t>
      </w:r>
    </w:p>
    <w:p>
      <w:pPr>
        <w:spacing w:before="0" w:after="0" w:line="264"/>
        <w:ind w:firstLine="600"/>
        <w:jc w:val="both"/>
      </w:pPr>
      <w:r>
        <w:rPr>
          <w:rFonts w:ascii="Times New Roman" w:hAnsi="Times New Roman"/>
          <w:b w:val="false"/>
          <w:i w:val="false"/>
          <w:color w:val="000000"/>
          <w:sz w:val="28"/>
        </w:rPr>
        <w:t xml:space="preserve">осуществлять профилактику утомления во время учебной деятельности, выполнять комплексы упражнений физкультминуток, дыхательной и зрительной гимнастики; </w:t>
      </w:r>
    </w:p>
    <w:p>
      <w:pPr>
        <w:spacing w:before="0" w:after="0" w:line="264"/>
        <w:ind w:firstLine="600"/>
        <w:jc w:val="both"/>
      </w:pPr>
      <w:r>
        <w:rPr>
          <w:rFonts w:ascii="Times New Roman" w:hAnsi="Times New Roman"/>
          <w:b w:val="false"/>
          <w:i w:val="false"/>
          <w:color w:val="000000"/>
          <w:sz w:val="28"/>
        </w:rPr>
        <w:t>выполнять комплексы упражнений оздоровительной физической культуры на развитие гибкости, координации и формирование телосложения;</w:t>
      </w:r>
    </w:p>
    <w:p>
      <w:pPr>
        <w:spacing w:before="0" w:after="0" w:line="264"/>
        <w:ind w:firstLine="600"/>
        <w:jc w:val="both"/>
      </w:pPr>
      <w:r>
        <w:rPr>
          <w:rFonts w:ascii="Times New Roman" w:hAnsi="Times New Roman"/>
          <w:b w:val="false"/>
          <w:i w:val="false"/>
          <w:color w:val="000000"/>
          <w:sz w:val="28"/>
        </w:rPr>
        <w:t xml:space="preserve">выполнять опорный прыжок с разбега способом «ноги врозь» (мальчики) и способом «напрыгивания с последующим спрыгиванием» (девочки); </w:t>
      </w:r>
    </w:p>
    <w:p>
      <w:pPr>
        <w:spacing w:before="0" w:after="0" w:line="264"/>
        <w:ind w:firstLine="600"/>
        <w:jc w:val="both"/>
      </w:pPr>
      <w:r>
        <w:rPr>
          <w:rFonts w:ascii="Times New Roman" w:hAnsi="Times New Roman"/>
          <w:b w:val="false"/>
          <w:i w:val="false"/>
          <w:color w:val="000000"/>
          <w:sz w:val="28"/>
        </w:rPr>
        <w:t xml:space="preserve">выполнять упражнения в висах и упорах на низкой гимнастической перекладине (мальчики), в передвижениях по гимнастическому бревну ходьбой и приставным шагом с поворотами, подпрыгиванием на двух ногах на месте и с продвижением (девочки); </w:t>
      </w:r>
    </w:p>
    <w:p>
      <w:pPr>
        <w:spacing w:before="0" w:after="0" w:line="264"/>
        <w:ind w:firstLine="600"/>
        <w:jc w:val="both"/>
      </w:pPr>
      <w:r>
        <w:rPr>
          <w:rFonts w:ascii="Times New Roman" w:hAnsi="Times New Roman"/>
          <w:b w:val="false"/>
          <w:i w:val="false"/>
          <w:color w:val="000000"/>
          <w:sz w:val="28"/>
        </w:rPr>
        <w:t xml:space="preserve">передвигаться по гимнастической стенке приставным шагом, лазать разноимённым способом вверх и по диагонали; </w:t>
      </w:r>
    </w:p>
    <w:p>
      <w:pPr>
        <w:spacing w:before="0" w:after="0" w:line="264"/>
        <w:ind w:firstLine="600"/>
        <w:jc w:val="both"/>
      </w:pPr>
      <w:r>
        <w:rPr>
          <w:rFonts w:ascii="Times New Roman" w:hAnsi="Times New Roman"/>
          <w:b w:val="false"/>
          <w:i w:val="false"/>
          <w:color w:val="000000"/>
          <w:sz w:val="28"/>
        </w:rPr>
        <w:t xml:space="preserve">выполнять бег с равномерной скоростью с высокого старта по учебной дистанции; </w:t>
      </w:r>
    </w:p>
    <w:p>
      <w:pPr>
        <w:spacing w:before="0" w:after="0" w:line="264"/>
        <w:ind w:firstLine="600"/>
        <w:jc w:val="both"/>
      </w:pPr>
      <w:r>
        <w:rPr>
          <w:rFonts w:ascii="Times New Roman" w:hAnsi="Times New Roman"/>
          <w:b w:val="false"/>
          <w:i w:val="false"/>
          <w:color w:val="000000"/>
          <w:sz w:val="28"/>
        </w:rPr>
        <w:t xml:space="preserve">демонстрировать технику прыжка в длину с разбега способом «согнув ноги»; </w:t>
      </w:r>
    </w:p>
    <w:p>
      <w:pPr>
        <w:spacing w:before="0" w:after="0" w:line="264"/>
        <w:ind w:firstLine="600"/>
        <w:jc w:val="both"/>
      </w:pPr>
      <w:r>
        <w:rPr>
          <w:rFonts w:ascii="Times New Roman" w:hAnsi="Times New Roman"/>
          <w:b w:val="false"/>
          <w:i w:val="false"/>
          <w:color w:val="000000"/>
          <w:sz w:val="28"/>
        </w:rPr>
        <w:t>передвигаться на лыжах попеременным двухшажным ходом (для бесснежных районов – имитация передвижения);</w:t>
      </w:r>
    </w:p>
    <w:p>
      <w:pPr>
        <w:spacing w:before="0" w:after="0" w:line="264"/>
        <w:ind w:firstLine="600"/>
        <w:jc w:val="both"/>
      </w:pPr>
      <w:r>
        <w:rPr>
          <w:rFonts w:ascii="Times New Roman" w:hAnsi="Times New Roman"/>
          <w:b w:val="false"/>
          <w:i w:val="false"/>
          <w:color w:val="000000"/>
          <w:sz w:val="28"/>
        </w:rPr>
        <w:t>тренироваться в упражнениях общефизической и специальной физической подготовки с учётом индивидуальных и возрастно-половых особенностей;</w:t>
      </w:r>
    </w:p>
    <w:p>
      <w:pPr>
        <w:spacing w:before="0" w:after="0" w:line="264"/>
        <w:ind w:firstLine="600"/>
        <w:jc w:val="both"/>
      </w:pPr>
      <w:r>
        <w:rPr>
          <w:rFonts w:ascii="Times New Roman" w:hAnsi="Times New Roman"/>
          <w:b w:val="false"/>
          <w:i w:val="false"/>
          <w:color w:val="000000"/>
          <w:sz w:val="28"/>
        </w:rPr>
        <w:t xml:space="preserve">демонстрировать технические действия в спортивных играх: </w:t>
      </w:r>
    </w:p>
    <w:p>
      <w:pPr>
        <w:spacing w:before="0" w:after="0" w:line="264"/>
        <w:ind w:firstLine="600"/>
        <w:jc w:val="both"/>
      </w:pPr>
      <w:r>
        <w:rPr>
          <w:rFonts w:ascii="Times New Roman" w:hAnsi="Times New Roman"/>
          <w:b w:val="false"/>
          <w:i w:val="false"/>
          <w:color w:val="000000"/>
          <w:sz w:val="28"/>
        </w:rPr>
        <w:t xml:space="preserve">баскетбол (ведение мяча с равномерной скоростью в разных направлениях, приём и передача мяча двумя руками от груди с места и в движении); </w:t>
      </w:r>
    </w:p>
    <w:p>
      <w:pPr>
        <w:spacing w:before="0" w:after="0" w:line="264"/>
        <w:ind w:firstLine="600"/>
        <w:jc w:val="both"/>
      </w:pPr>
      <w:r>
        <w:rPr>
          <w:rFonts w:ascii="Times New Roman" w:hAnsi="Times New Roman"/>
          <w:b w:val="false"/>
          <w:i w:val="false"/>
          <w:color w:val="000000"/>
          <w:sz w:val="28"/>
        </w:rPr>
        <w:t xml:space="preserve">волейбол (приём и передача мяча двумя руками снизу и сверху с места и в движении, прямая нижняя подача); </w:t>
      </w:r>
    </w:p>
    <w:p>
      <w:pPr>
        <w:spacing w:before="0" w:after="0" w:line="264"/>
        <w:ind w:firstLine="600"/>
        <w:jc w:val="both"/>
      </w:pPr>
      <w:r>
        <w:rPr>
          <w:rFonts w:ascii="Times New Roman" w:hAnsi="Times New Roman"/>
          <w:b w:val="false"/>
          <w:i w:val="false"/>
          <w:color w:val="000000"/>
          <w:sz w:val="28"/>
        </w:rPr>
        <w:t>футбол (ведение мяча с равномерной скоростью в разных направлениях, приём и передача мяча, удар по неподвижному мячу с небольшого разбега).</w:t>
      </w:r>
    </w:p>
    <w:p>
      <w:pPr>
        <w:spacing w:before="0" w:after="0" w:line="264"/>
        <w:ind w:left="120"/>
        <w:jc w:val="both"/>
      </w:pPr>
    </w:p>
    <w:p>
      <w:pPr>
        <w:spacing w:before="0" w:after="0" w:line="264"/>
        <w:ind w:left="120"/>
        <w:jc w:val="both"/>
      </w:pPr>
      <w:r>
        <w:rPr>
          <w:rFonts w:ascii="Times New Roman" w:hAnsi="Times New Roman"/>
          <w:b w:val="false"/>
          <w:i w:val="false"/>
          <w:color w:val="000000"/>
          <w:sz w:val="28"/>
        </w:rPr>
        <w:t xml:space="preserve">К концу обучения </w:t>
      </w:r>
      <w:r>
        <w:rPr>
          <w:rFonts w:ascii="Times New Roman" w:hAnsi="Times New Roman"/>
          <w:b/>
          <w:i/>
          <w:color w:val="000000"/>
          <w:sz w:val="28"/>
        </w:rPr>
        <w:t>в 6 классе</w:t>
      </w:r>
      <w:r>
        <w:rPr>
          <w:rFonts w:ascii="Times New Roman" w:hAnsi="Times New Roman"/>
          <w:b w:val="false"/>
          <w:i w:val="false"/>
          <w:color w:val="000000"/>
          <w:sz w:val="28"/>
        </w:rPr>
        <w:t xml:space="preserve"> обучающийся научится:</w:t>
      </w:r>
    </w:p>
    <w:p>
      <w:pPr>
        <w:spacing w:before="0" w:after="0" w:line="264"/>
        <w:ind w:firstLine="600"/>
        <w:jc w:val="both"/>
      </w:pPr>
      <w:r>
        <w:rPr>
          <w:rFonts w:ascii="Times New Roman" w:hAnsi="Times New Roman"/>
          <w:b w:val="false"/>
          <w:i w:val="false"/>
          <w:color w:val="000000"/>
          <w:sz w:val="28"/>
        </w:rPr>
        <w:t xml:space="preserve">характеризовать Олимпийские игры современности как международное культурное явление, роль Пьера де Кубертена в их историческом возрождении, обсуждать историю возникновения девиза, символики и ритуалов Олимпийских игр; </w:t>
      </w:r>
    </w:p>
    <w:p>
      <w:pPr>
        <w:spacing w:before="0" w:after="0" w:line="264"/>
        <w:ind w:firstLine="600"/>
        <w:jc w:val="both"/>
      </w:pPr>
      <w:r>
        <w:rPr>
          <w:rFonts w:ascii="Times New Roman" w:hAnsi="Times New Roman"/>
          <w:b w:val="false"/>
          <w:i w:val="false"/>
          <w:color w:val="000000"/>
          <w:sz w:val="28"/>
        </w:rPr>
        <w:t xml:space="preserve">измерять индивидуальные показатели физических качеств, определять их соответствие возрастным нормам и подбирать упражнения для их направленного развития; </w:t>
      </w:r>
    </w:p>
    <w:p>
      <w:pPr>
        <w:spacing w:before="0" w:after="0" w:line="264"/>
        <w:ind w:firstLine="600"/>
        <w:jc w:val="both"/>
      </w:pPr>
      <w:r>
        <w:rPr>
          <w:rFonts w:ascii="Times New Roman" w:hAnsi="Times New Roman"/>
          <w:b w:val="false"/>
          <w:i w:val="false"/>
          <w:color w:val="000000"/>
          <w:sz w:val="28"/>
        </w:rPr>
        <w:t xml:space="preserve">контролировать режимы физической нагрузки по частоте пульса и степени утомления организма по внешним признакам во время самостоятельных занятий физической подготовкой; </w:t>
      </w:r>
    </w:p>
    <w:p>
      <w:pPr>
        <w:spacing w:before="0" w:after="0" w:line="264"/>
        <w:ind w:firstLine="600"/>
        <w:jc w:val="both"/>
      </w:pPr>
      <w:r>
        <w:rPr>
          <w:rFonts w:ascii="Times New Roman" w:hAnsi="Times New Roman"/>
          <w:b w:val="false"/>
          <w:i w:val="false"/>
          <w:color w:val="000000"/>
          <w:sz w:val="28"/>
        </w:rPr>
        <w:t xml:space="preserve">готовить места для самостоятельных занятий физической культурой и спортом в соответствии с правилами техники безопасности и гигиеническими требованиями; </w:t>
      </w:r>
    </w:p>
    <w:p>
      <w:pPr>
        <w:spacing w:before="0" w:after="0" w:line="264"/>
        <w:ind w:firstLine="600"/>
        <w:jc w:val="both"/>
      </w:pPr>
      <w:r>
        <w:rPr>
          <w:rFonts w:ascii="Times New Roman" w:hAnsi="Times New Roman"/>
          <w:b w:val="false"/>
          <w:i w:val="false"/>
          <w:color w:val="000000"/>
          <w:sz w:val="28"/>
        </w:rPr>
        <w:t xml:space="preserve">отбирать упражнения оздоровительной физической культуры и составлять из них комплексы физкультминуток и физкультпауз для оптимизации работоспособности и снятия мышечного утомления в режиме учебной деятельности; </w:t>
      </w:r>
    </w:p>
    <w:p>
      <w:pPr>
        <w:spacing w:before="0" w:after="0" w:line="264"/>
        <w:ind w:firstLine="600"/>
        <w:jc w:val="both"/>
      </w:pPr>
      <w:r>
        <w:rPr>
          <w:rFonts w:ascii="Times New Roman" w:hAnsi="Times New Roman"/>
          <w:b w:val="false"/>
          <w:i w:val="false"/>
          <w:color w:val="000000"/>
          <w:sz w:val="28"/>
        </w:rPr>
        <w:t xml:space="preserve">составлять и выполнять акробатические комбинации из разученных упражнений, наблюдать и анализировать выполнение другими обучающимися, выявлять ошибки и предлагать способы устранения; </w:t>
      </w:r>
    </w:p>
    <w:p>
      <w:pPr>
        <w:spacing w:before="0" w:after="0" w:line="264"/>
        <w:ind w:firstLine="600"/>
        <w:jc w:val="both"/>
      </w:pPr>
      <w:r>
        <w:rPr>
          <w:rFonts w:ascii="Times New Roman" w:hAnsi="Times New Roman"/>
          <w:b w:val="false"/>
          <w:i w:val="false"/>
          <w:color w:val="000000"/>
          <w:sz w:val="28"/>
        </w:rPr>
        <w:t xml:space="preserve">выполнять лазанье по канату в три приёма (мальчики), составлять и выполнять комбинацию на низком бревне из стилизованных общеразвивающих и сложно-координированных упражнений (девочки); </w:t>
      </w:r>
    </w:p>
    <w:p>
      <w:pPr>
        <w:spacing w:before="0" w:after="0" w:line="264"/>
        <w:ind w:firstLine="600"/>
        <w:jc w:val="both"/>
      </w:pPr>
      <w:r>
        <w:rPr>
          <w:rFonts w:ascii="Times New Roman" w:hAnsi="Times New Roman"/>
          <w:b w:val="false"/>
          <w:i w:val="false"/>
          <w:color w:val="000000"/>
          <w:sz w:val="28"/>
        </w:rPr>
        <w:t xml:space="preserve">выполнять беговые упражнения с максимальным ускорением, использовать их в самостоятельных занятиях для развития быстроты и равномерный бег для развития общей выносливости; </w:t>
      </w:r>
    </w:p>
    <w:p>
      <w:pPr>
        <w:spacing w:before="0" w:after="0" w:line="264"/>
        <w:ind w:firstLine="600"/>
        <w:jc w:val="both"/>
      </w:pPr>
      <w:r>
        <w:rPr>
          <w:rFonts w:ascii="Times New Roman" w:hAnsi="Times New Roman"/>
          <w:b w:val="false"/>
          <w:i w:val="false"/>
          <w:color w:val="000000"/>
          <w:sz w:val="28"/>
        </w:rPr>
        <w:t xml:space="preserve">выполнять прыжок в высоту с разбега способом «перешагивание», наблюдать и анализировать его выполнение другими обучающимися, сравнивая с заданным образцом, выявлять ошибки и предлагать способы устранения; </w:t>
      </w:r>
    </w:p>
    <w:p>
      <w:pPr>
        <w:spacing w:before="0" w:after="0" w:line="264"/>
        <w:ind w:firstLine="600"/>
        <w:jc w:val="both"/>
      </w:pPr>
      <w:r>
        <w:rPr>
          <w:rFonts w:ascii="Times New Roman" w:hAnsi="Times New Roman"/>
          <w:b w:val="false"/>
          <w:i w:val="false"/>
          <w:color w:val="000000"/>
          <w:sz w:val="28"/>
        </w:rPr>
        <w:t>выполнять передвижение на лыжах одновременным одношажным ходом,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передвижения);</w:t>
      </w:r>
    </w:p>
    <w:p>
      <w:pPr>
        <w:spacing w:before="0" w:after="0" w:line="264"/>
        <w:ind w:firstLine="600"/>
        <w:jc w:val="both"/>
      </w:pPr>
      <w:r>
        <w:rPr>
          <w:rFonts w:ascii="Times New Roman" w:hAnsi="Times New Roman"/>
          <w:b w:val="false"/>
          <w:i w:val="false"/>
          <w:color w:val="000000"/>
          <w:sz w:val="28"/>
        </w:rPr>
        <w:t>тренироваться в упражнениях общефизической и специальной физической подготовки с учётом индивидуальных и возрастно-половых особенностей;</w:t>
      </w:r>
    </w:p>
    <w:p>
      <w:pPr>
        <w:spacing w:before="0" w:after="0" w:line="264"/>
        <w:ind w:firstLine="600"/>
        <w:jc w:val="both"/>
      </w:pPr>
      <w:r>
        <w:rPr>
          <w:rFonts w:ascii="Times New Roman" w:hAnsi="Times New Roman"/>
          <w:b w:val="false"/>
          <w:i w:val="false"/>
          <w:color w:val="000000"/>
          <w:sz w:val="28"/>
        </w:rPr>
        <w:t xml:space="preserve">выполнять правила и демонстрировать технические действия в спортивных играх: </w:t>
      </w:r>
    </w:p>
    <w:p>
      <w:pPr>
        <w:spacing w:before="0" w:after="0" w:line="264"/>
        <w:ind w:firstLine="600"/>
        <w:jc w:val="both"/>
      </w:pPr>
      <w:r>
        <w:rPr>
          <w:rFonts w:ascii="Times New Roman" w:hAnsi="Times New Roman"/>
          <w:b w:val="false"/>
          <w:i w:val="false"/>
          <w:color w:val="000000"/>
          <w:sz w:val="28"/>
        </w:rPr>
        <w:t xml:space="preserve">баскетбол (технические действия без мяча, броски мяча двумя руками снизу и от груди с места, использование разученных технических действий в условиях игровой деятельности); </w:t>
      </w:r>
    </w:p>
    <w:p>
      <w:pPr>
        <w:spacing w:before="0" w:after="0" w:line="264"/>
        <w:ind w:firstLine="600"/>
        <w:jc w:val="both"/>
      </w:pPr>
      <w:r>
        <w:rPr>
          <w:rFonts w:ascii="Times New Roman" w:hAnsi="Times New Roman"/>
          <w:b w:val="false"/>
          <w:i w:val="false"/>
          <w:color w:val="000000"/>
          <w:sz w:val="28"/>
        </w:rPr>
        <w:t xml:space="preserve">волейбол (приём и передача мяча двумя руками снизу и сверху в разные зоны площадки соперника, использование разученных технических действий в условиях игровой деятельности); </w:t>
      </w:r>
    </w:p>
    <w:p>
      <w:pPr>
        <w:spacing w:before="0" w:after="0" w:line="264"/>
        <w:ind w:firstLine="600"/>
        <w:jc w:val="both"/>
      </w:pPr>
      <w:r>
        <w:rPr>
          <w:rFonts w:ascii="Times New Roman" w:hAnsi="Times New Roman"/>
          <w:b w:val="false"/>
          <w:i w:val="false"/>
          <w:color w:val="000000"/>
          <w:sz w:val="28"/>
        </w:rPr>
        <w:t>футбол (ведение мяча с разной скоростью передвижения, с ускорением в разных направлениях, удар по катящемуся мячу с разбега, использование разученных технических действий в условиях игровой деятельности).</w:t>
      </w:r>
    </w:p>
    <w:p>
      <w:pPr>
        <w:spacing w:before="0" w:after="0" w:line="264"/>
        <w:ind w:left="120"/>
        <w:jc w:val="both"/>
      </w:pPr>
    </w:p>
    <w:p>
      <w:pPr>
        <w:spacing w:before="0" w:after="0" w:line="264"/>
        <w:ind w:left="120"/>
        <w:jc w:val="both"/>
      </w:pPr>
      <w:r>
        <w:rPr>
          <w:rFonts w:ascii="Times New Roman" w:hAnsi="Times New Roman"/>
          <w:b w:val="false"/>
          <w:i w:val="false"/>
          <w:color w:val="000000"/>
          <w:sz w:val="28"/>
        </w:rPr>
        <w:t xml:space="preserve">К концу обучения </w:t>
      </w:r>
      <w:r>
        <w:rPr>
          <w:rFonts w:ascii="Times New Roman" w:hAnsi="Times New Roman"/>
          <w:b/>
          <w:i/>
          <w:color w:val="000000"/>
          <w:sz w:val="28"/>
        </w:rPr>
        <w:t>в 7 классе</w:t>
      </w:r>
      <w:r>
        <w:rPr>
          <w:rFonts w:ascii="Times New Roman" w:hAnsi="Times New Roman"/>
          <w:b w:val="false"/>
          <w:i w:val="false"/>
          <w:color w:val="000000"/>
          <w:sz w:val="28"/>
        </w:rPr>
        <w:t xml:space="preserve"> обучающийся научится:</w:t>
      </w:r>
    </w:p>
    <w:p>
      <w:pPr>
        <w:spacing w:before="0" w:after="0" w:line="264"/>
        <w:ind w:firstLine="600"/>
        <w:jc w:val="both"/>
      </w:pPr>
      <w:r>
        <w:rPr>
          <w:rFonts w:ascii="Times New Roman" w:hAnsi="Times New Roman"/>
          <w:b w:val="false"/>
          <w:i w:val="false"/>
          <w:color w:val="000000"/>
          <w:sz w:val="28"/>
        </w:rPr>
        <w:t xml:space="preserve">проводить анализ причин зарождения современного олимпийского движения, давать характеристику основным этапам его развития в СССР и современной России; </w:t>
      </w:r>
    </w:p>
    <w:p>
      <w:pPr>
        <w:spacing w:before="0" w:after="0" w:line="264"/>
        <w:ind w:firstLine="600"/>
        <w:jc w:val="both"/>
      </w:pPr>
      <w:r>
        <w:rPr>
          <w:rFonts w:ascii="Times New Roman" w:hAnsi="Times New Roman"/>
          <w:b w:val="false"/>
          <w:i w:val="false"/>
          <w:color w:val="000000"/>
          <w:sz w:val="28"/>
        </w:rPr>
        <w:t xml:space="preserve">объяснять положительное влияние занятий физической культурой и спортом на воспитание личностных качеств современных обучающихся, приводить примеры из собственной жизни; </w:t>
      </w:r>
    </w:p>
    <w:p>
      <w:pPr>
        <w:spacing w:before="0" w:after="0" w:line="264"/>
        <w:ind w:firstLine="600"/>
        <w:jc w:val="both"/>
      </w:pPr>
      <w:r>
        <w:rPr>
          <w:rFonts w:ascii="Times New Roman" w:hAnsi="Times New Roman"/>
          <w:b w:val="false"/>
          <w:i w:val="false"/>
          <w:color w:val="000000"/>
          <w:sz w:val="28"/>
        </w:rPr>
        <w:t xml:space="preserve">объяснять понятие «техника физических упражнений», руководствоваться правилами технической подготовки при самостоятельном обучении новым физическим упражнениям, проводить процедуры оценивания техники их выполнения; </w:t>
      </w:r>
    </w:p>
    <w:p>
      <w:pPr>
        <w:spacing w:before="0" w:after="0" w:line="264"/>
        <w:ind w:firstLine="600"/>
        <w:jc w:val="both"/>
      </w:pPr>
      <w:r>
        <w:rPr>
          <w:rFonts w:ascii="Times New Roman" w:hAnsi="Times New Roman"/>
          <w:b w:val="false"/>
          <w:i w:val="false"/>
          <w:color w:val="000000"/>
          <w:sz w:val="28"/>
        </w:rPr>
        <w:t xml:space="preserve">составлять планы самостоятельных занятий физической и технической подготовкой, распределять их в недельном и месячном циклах учебного года, оценивать их оздоровительный эффект с помощью «индекса Кетле» и «ортостатической пробы» (по образцу); </w:t>
      </w:r>
    </w:p>
    <w:p>
      <w:pPr>
        <w:spacing w:before="0" w:after="0" w:line="264"/>
        <w:ind w:firstLine="600"/>
        <w:jc w:val="both"/>
      </w:pPr>
      <w:r>
        <w:rPr>
          <w:rFonts w:ascii="Times New Roman" w:hAnsi="Times New Roman"/>
          <w:b w:val="false"/>
          <w:i w:val="false"/>
          <w:color w:val="000000"/>
          <w:sz w:val="28"/>
        </w:rPr>
        <w:t xml:space="preserve">выполнять лазанье по канату в два приёма (юноши) и простейшие акробатические пирамиды в парах и тройках (девушки); </w:t>
      </w:r>
    </w:p>
    <w:p>
      <w:pPr>
        <w:spacing w:before="0" w:after="0" w:line="264"/>
        <w:ind w:firstLine="600"/>
        <w:jc w:val="both"/>
      </w:pPr>
      <w:r>
        <w:rPr>
          <w:rFonts w:ascii="Times New Roman" w:hAnsi="Times New Roman"/>
          <w:b w:val="false"/>
          <w:i w:val="false"/>
          <w:color w:val="000000"/>
          <w:sz w:val="28"/>
        </w:rPr>
        <w:t>составлять и самостоятельно разучивать комплекс степ-аэробики, включающий упражнения в ходьбе, прыжках, спрыгивании и запрыгивании с поворотами, разведением рук и ног (девушки);</w:t>
      </w:r>
    </w:p>
    <w:p>
      <w:pPr>
        <w:spacing w:before="0" w:after="0" w:line="264"/>
        <w:ind w:firstLine="600"/>
        <w:jc w:val="both"/>
      </w:pPr>
      <w:r>
        <w:rPr>
          <w:rFonts w:ascii="Times New Roman" w:hAnsi="Times New Roman"/>
          <w:b w:val="false"/>
          <w:i w:val="false"/>
          <w:color w:val="000000"/>
          <w:sz w:val="28"/>
        </w:rPr>
        <w:t xml:space="preserve">выполнять стойку на голове с опорой на руки и включать её в акробатическую комбинацию из ранее освоенных упражнений (юноши); </w:t>
      </w:r>
    </w:p>
    <w:p>
      <w:pPr>
        <w:spacing w:before="0" w:after="0" w:line="264"/>
        <w:ind w:firstLine="600"/>
        <w:jc w:val="both"/>
      </w:pPr>
      <w:r>
        <w:rPr>
          <w:rFonts w:ascii="Times New Roman" w:hAnsi="Times New Roman"/>
          <w:b w:val="false"/>
          <w:i w:val="false"/>
          <w:color w:val="000000"/>
          <w:sz w:val="28"/>
        </w:rPr>
        <w:t xml:space="preserve">выполнять беговые упражнения с преодолением препятствий способами «наступание» и «прыжковый бег», применять их в беге по пересечённой местности; </w:t>
      </w:r>
    </w:p>
    <w:p>
      <w:pPr>
        <w:spacing w:before="0" w:after="0" w:line="264"/>
        <w:ind w:firstLine="600"/>
        <w:jc w:val="both"/>
      </w:pPr>
      <w:r>
        <w:rPr>
          <w:rFonts w:ascii="Times New Roman" w:hAnsi="Times New Roman"/>
          <w:b w:val="false"/>
          <w:i w:val="false"/>
          <w:color w:val="000000"/>
          <w:sz w:val="28"/>
        </w:rPr>
        <w:t>выполнять метание малого мяча на точность в неподвижную, качающуюся и катящуюся с разной скоростью мишень;</w:t>
      </w:r>
    </w:p>
    <w:p>
      <w:pPr>
        <w:spacing w:before="0" w:after="0" w:line="264"/>
        <w:ind w:firstLine="600"/>
        <w:jc w:val="both"/>
      </w:pPr>
      <w:r>
        <w:rPr>
          <w:rFonts w:ascii="Times New Roman" w:hAnsi="Times New Roman"/>
          <w:b w:val="false"/>
          <w:i w:val="false"/>
          <w:color w:val="000000"/>
          <w:sz w:val="28"/>
        </w:rPr>
        <w:t>выполнять переход с передвижения попеременным двухшажным ходом на передвижение одновременным одношажным ходом и обратно во время прохождения учебной дистанции,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перехода);</w:t>
      </w:r>
    </w:p>
    <w:p>
      <w:pPr>
        <w:spacing w:before="0" w:after="0" w:line="264"/>
        <w:ind w:firstLine="600"/>
        <w:jc w:val="both"/>
      </w:pPr>
      <w:r>
        <w:rPr>
          <w:rFonts w:ascii="Times New Roman" w:hAnsi="Times New Roman"/>
          <w:b w:val="false"/>
          <w:i w:val="false"/>
          <w:color w:val="000000"/>
          <w:sz w:val="28"/>
        </w:rPr>
        <w:t>тренироваться в упражнениях общефизической и специальной физической подготовки с учётом индивидуальных и возрастно-половых особенностей;</w:t>
      </w:r>
    </w:p>
    <w:p>
      <w:pPr>
        <w:spacing w:before="0" w:after="0" w:line="264"/>
        <w:ind w:firstLine="600"/>
        <w:jc w:val="both"/>
      </w:pPr>
      <w:r>
        <w:rPr>
          <w:rFonts w:ascii="Times New Roman" w:hAnsi="Times New Roman"/>
          <w:b w:val="false"/>
          <w:i w:val="false"/>
          <w:color w:val="000000"/>
          <w:sz w:val="28"/>
        </w:rPr>
        <w:t xml:space="preserve">демонстрировать и использовать технические действия спортивных игр: </w:t>
      </w:r>
    </w:p>
    <w:p>
      <w:pPr>
        <w:spacing w:before="0" w:after="0" w:line="264"/>
        <w:ind w:firstLine="600"/>
        <w:jc w:val="both"/>
      </w:pPr>
      <w:r>
        <w:rPr>
          <w:rFonts w:ascii="Times New Roman" w:hAnsi="Times New Roman"/>
          <w:b w:val="false"/>
          <w:i w:val="false"/>
          <w:color w:val="000000"/>
          <w:sz w:val="28"/>
        </w:rPr>
        <w:t xml:space="preserve">баскетбол (передача и ловля мяча после отскока от пола, броски мяча двумя руками снизу и от груди в движении, использование разученных технических действий в условиях игровой деятельности); </w:t>
      </w:r>
    </w:p>
    <w:p>
      <w:pPr>
        <w:spacing w:before="0" w:after="0" w:line="264"/>
        <w:ind w:firstLine="600"/>
        <w:jc w:val="both"/>
      </w:pPr>
      <w:r>
        <w:rPr>
          <w:rFonts w:ascii="Times New Roman" w:hAnsi="Times New Roman"/>
          <w:b w:val="false"/>
          <w:i w:val="false"/>
          <w:color w:val="000000"/>
          <w:sz w:val="28"/>
        </w:rPr>
        <w:t xml:space="preserve">волейбол (передача мяча за голову на своей площадке и через сетку, использование разученных технических действий в условиях игровой деятельности); </w:t>
      </w:r>
    </w:p>
    <w:p>
      <w:pPr>
        <w:spacing w:before="0" w:after="0" w:line="264"/>
        <w:ind w:firstLine="600"/>
        <w:jc w:val="both"/>
      </w:pPr>
      <w:r>
        <w:rPr>
          <w:rFonts w:ascii="Times New Roman" w:hAnsi="Times New Roman"/>
          <w:b w:val="false"/>
          <w:i w:val="false"/>
          <w:color w:val="000000"/>
          <w:sz w:val="28"/>
        </w:rPr>
        <w:t>футбол (средние и длинные передачи футбольного мяча, тактические действия при выполнении углового удара и вбрасывании мяча из-за боковой линии, использование разученных технических действий в условиях игровой деятельности).</w:t>
      </w:r>
    </w:p>
    <w:p>
      <w:pPr>
        <w:spacing w:before="0" w:after="0" w:line="264"/>
        <w:ind w:left="120"/>
        <w:jc w:val="both"/>
      </w:pPr>
    </w:p>
    <w:p>
      <w:pPr>
        <w:spacing w:before="0" w:after="0" w:line="264"/>
        <w:ind w:left="120"/>
        <w:jc w:val="both"/>
      </w:pPr>
      <w:r>
        <w:rPr>
          <w:rFonts w:ascii="Times New Roman" w:hAnsi="Times New Roman"/>
          <w:b w:val="false"/>
          <w:i w:val="false"/>
          <w:color w:val="000000"/>
          <w:sz w:val="28"/>
        </w:rPr>
        <w:t xml:space="preserve">К концу обучения </w:t>
      </w:r>
      <w:r>
        <w:rPr>
          <w:rFonts w:ascii="Times New Roman" w:hAnsi="Times New Roman"/>
          <w:b/>
          <w:i/>
          <w:color w:val="000000"/>
          <w:sz w:val="28"/>
        </w:rPr>
        <w:t>в 8 классе</w:t>
      </w:r>
      <w:r>
        <w:rPr>
          <w:rFonts w:ascii="Times New Roman" w:hAnsi="Times New Roman"/>
          <w:b w:val="false"/>
          <w:i w:val="false"/>
          <w:color w:val="000000"/>
          <w:sz w:val="28"/>
        </w:rPr>
        <w:t xml:space="preserve"> обучающийся научится:</w:t>
      </w:r>
    </w:p>
    <w:p>
      <w:pPr>
        <w:spacing w:before="0" w:after="0" w:line="264"/>
        <w:ind w:firstLine="600"/>
        <w:jc w:val="both"/>
      </w:pPr>
      <w:r>
        <w:rPr>
          <w:rFonts w:ascii="Times New Roman" w:hAnsi="Times New Roman"/>
          <w:b w:val="false"/>
          <w:i w:val="false"/>
          <w:color w:val="000000"/>
          <w:sz w:val="28"/>
        </w:rPr>
        <w:t xml:space="preserve">проводить анализ основных направлений развития физической культуры в Российской Федерации, характеризовать содержание основных форм их организации; </w:t>
      </w:r>
    </w:p>
    <w:p>
      <w:pPr>
        <w:spacing w:before="0" w:after="0" w:line="264"/>
        <w:ind w:firstLine="600"/>
        <w:jc w:val="both"/>
      </w:pPr>
      <w:r>
        <w:rPr>
          <w:rFonts w:ascii="Times New Roman" w:hAnsi="Times New Roman"/>
          <w:b w:val="false"/>
          <w:i w:val="false"/>
          <w:color w:val="000000"/>
          <w:sz w:val="28"/>
        </w:rPr>
        <w:t xml:space="preserve">анализировать понятие «всестороннее и гармоничное физическое развитие», раскрывать критерии и приводить примеры, устанавливать связь с наследственными факторами и занятиями физической культурой и спортом; </w:t>
      </w:r>
    </w:p>
    <w:p>
      <w:pPr>
        <w:spacing w:before="0" w:after="0" w:line="264"/>
        <w:ind w:firstLine="600"/>
        <w:jc w:val="both"/>
      </w:pPr>
      <w:r>
        <w:rPr>
          <w:rFonts w:ascii="Times New Roman" w:hAnsi="Times New Roman"/>
          <w:b w:val="false"/>
          <w:i w:val="false"/>
          <w:color w:val="000000"/>
          <w:sz w:val="28"/>
        </w:rPr>
        <w:t xml:space="preserve">проводить занятия оздоровительной гимнастикой по коррекции индивидуальной формы осанки и избыточной массы тела; </w:t>
      </w:r>
    </w:p>
    <w:p>
      <w:pPr>
        <w:spacing w:before="0" w:after="0" w:line="264"/>
        <w:ind w:firstLine="600"/>
        <w:jc w:val="both"/>
      </w:pPr>
      <w:r>
        <w:rPr>
          <w:rFonts w:ascii="Times New Roman" w:hAnsi="Times New Roman"/>
          <w:b w:val="false"/>
          <w:i w:val="false"/>
          <w:color w:val="000000"/>
          <w:sz w:val="28"/>
        </w:rPr>
        <w:t xml:space="preserve">составлять планы занятия спортивной тренировкой, определять их целевое содержание в соответствии с индивидуальными показателями развития основных физических качеств; </w:t>
      </w:r>
    </w:p>
    <w:p>
      <w:pPr>
        <w:spacing w:before="0" w:after="0" w:line="264"/>
        <w:ind w:firstLine="600"/>
        <w:jc w:val="both"/>
      </w:pPr>
      <w:r>
        <w:rPr>
          <w:rFonts w:ascii="Times New Roman" w:hAnsi="Times New Roman"/>
          <w:b w:val="false"/>
          <w:i w:val="false"/>
          <w:color w:val="000000"/>
          <w:sz w:val="28"/>
        </w:rPr>
        <w:t xml:space="preserve">выполнять гимнастическую комбинацию на гимнастическом бревне из ранее освоенных упражнений с добавлением элементов акробатики и ритмической гимнастики (девушки); </w:t>
      </w:r>
    </w:p>
    <w:p>
      <w:pPr>
        <w:spacing w:before="0" w:after="0" w:line="264"/>
        <w:ind w:firstLine="600"/>
        <w:jc w:val="both"/>
      </w:pPr>
      <w:r>
        <w:rPr>
          <w:rFonts w:ascii="Times New Roman" w:hAnsi="Times New Roman"/>
          <w:b w:val="false"/>
          <w:i w:val="false"/>
          <w:color w:val="000000"/>
          <w:sz w:val="28"/>
        </w:rPr>
        <w:t xml:space="preserve">выполнять комбинацию на параллельных брусьях с включением упражнений в упоре на руках, кувырка вперёд и соскока, наблюдать их выполнение другими обучающимися и сравнивать с заданным образцом, анализировать ошибки и причины их появления, находить способы устранения (юноши); </w:t>
      </w:r>
    </w:p>
    <w:p>
      <w:pPr>
        <w:spacing w:before="0" w:after="0" w:line="264"/>
        <w:ind w:firstLine="600"/>
        <w:jc w:val="both"/>
      </w:pPr>
      <w:r>
        <w:rPr>
          <w:rFonts w:ascii="Times New Roman" w:hAnsi="Times New Roman"/>
          <w:b w:val="false"/>
          <w:i w:val="false"/>
          <w:color w:val="000000"/>
          <w:sz w:val="28"/>
        </w:rPr>
        <w:t xml:space="preserve">выполнять прыжок в длину с разбега способом «прогнувшись», наблюдать и анализировать технические особенности в выполнении другими обучающимися, выявлять ошибки и предлагать способы устранения; </w:t>
      </w:r>
    </w:p>
    <w:p>
      <w:pPr>
        <w:spacing w:before="0" w:after="0" w:line="264"/>
        <w:ind w:firstLine="600"/>
        <w:jc w:val="both"/>
      </w:pPr>
      <w:r>
        <w:rPr>
          <w:rFonts w:ascii="Times New Roman" w:hAnsi="Times New Roman"/>
          <w:b w:val="false"/>
          <w:i w:val="false"/>
          <w:color w:val="000000"/>
          <w:sz w:val="28"/>
        </w:rPr>
        <w:t xml:space="preserve">выполнять тестовые задания комплекса ГТО в беговых и технических легкоатлетических дисциплинах в соответствии с установленными требованиями к их технике; </w:t>
      </w:r>
    </w:p>
    <w:p>
      <w:pPr>
        <w:spacing w:before="0" w:after="0" w:line="264"/>
        <w:ind w:firstLine="600"/>
        <w:jc w:val="both"/>
      </w:pPr>
      <w:r>
        <w:rPr>
          <w:rFonts w:ascii="Times New Roman" w:hAnsi="Times New Roman"/>
          <w:b w:val="false"/>
          <w:i w:val="false"/>
          <w:color w:val="000000"/>
          <w:sz w:val="28"/>
        </w:rPr>
        <w:t>выполнять передвижение на лыжах одновременным бесшажным ходом, переход с попеременного двухшажного хода на одновременный бесшажный ход, преодоление естественных препятствий на лыжах широким шагом, перешагиванием, перелазанием (для бесснежных районов – имитация передвижения);</w:t>
      </w:r>
    </w:p>
    <w:p>
      <w:pPr>
        <w:spacing w:before="0" w:after="0" w:line="264"/>
        <w:ind w:firstLine="600"/>
        <w:jc w:val="both"/>
      </w:pPr>
      <w:r>
        <w:rPr>
          <w:rFonts w:ascii="Times New Roman" w:hAnsi="Times New Roman"/>
          <w:b w:val="false"/>
          <w:i w:val="false"/>
          <w:color w:val="000000"/>
          <w:sz w:val="28"/>
        </w:rPr>
        <w:t>соблюдать правила безопасности в бассейне при выполнении плавательных упражнений;</w:t>
      </w:r>
    </w:p>
    <w:p>
      <w:pPr>
        <w:spacing w:before="0" w:after="0" w:line="264"/>
        <w:ind w:firstLine="600"/>
        <w:jc w:val="both"/>
      </w:pPr>
      <w:r>
        <w:rPr>
          <w:rFonts w:ascii="Times New Roman" w:hAnsi="Times New Roman"/>
          <w:b w:val="false"/>
          <w:i w:val="false"/>
          <w:color w:val="000000"/>
          <w:sz w:val="28"/>
        </w:rPr>
        <w:t>выполнять прыжки в воду со стартовой тумбы;</w:t>
      </w:r>
    </w:p>
    <w:p>
      <w:pPr>
        <w:spacing w:before="0" w:after="0" w:line="264"/>
        <w:ind w:firstLine="600"/>
        <w:jc w:val="both"/>
      </w:pPr>
      <w:r>
        <w:rPr>
          <w:rFonts w:ascii="Times New Roman" w:hAnsi="Times New Roman"/>
          <w:b w:val="false"/>
          <w:i w:val="false"/>
          <w:color w:val="000000"/>
          <w:sz w:val="28"/>
        </w:rPr>
        <w:t>выполнять технические элементы плавания кролем на груди в согласовании с дыханием;</w:t>
      </w:r>
    </w:p>
    <w:p>
      <w:pPr>
        <w:spacing w:before="0" w:after="0" w:line="264"/>
        <w:ind w:firstLine="600"/>
        <w:jc w:val="both"/>
      </w:pPr>
      <w:r>
        <w:rPr>
          <w:rFonts w:ascii="Times New Roman" w:hAnsi="Times New Roman"/>
          <w:b w:val="false"/>
          <w:i w:val="false"/>
          <w:color w:val="000000"/>
          <w:sz w:val="28"/>
        </w:rPr>
        <w:t>тренироваться в упражнениях общефизической и специальной физической подготовки с учётом индивидуальных и возрастно-половых особенностей;</w:t>
      </w:r>
    </w:p>
    <w:p>
      <w:pPr>
        <w:spacing w:before="0" w:after="0" w:line="264"/>
        <w:ind w:firstLine="600"/>
        <w:jc w:val="both"/>
      </w:pPr>
      <w:r>
        <w:rPr>
          <w:rFonts w:ascii="Times New Roman" w:hAnsi="Times New Roman"/>
          <w:b w:val="false"/>
          <w:i w:val="false"/>
          <w:color w:val="000000"/>
          <w:sz w:val="28"/>
        </w:rPr>
        <w:t xml:space="preserve">демонстрировать и использовать технические действия спортивных игр: </w:t>
      </w:r>
    </w:p>
    <w:p>
      <w:pPr>
        <w:spacing w:before="0" w:after="0" w:line="264"/>
        <w:ind w:firstLine="600"/>
        <w:jc w:val="both"/>
      </w:pPr>
      <w:r>
        <w:rPr>
          <w:rFonts w:ascii="Times New Roman" w:hAnsi="Times New Roman"/>
          <w:b w:val="false"/>
          <w:i w:val="false"/>
          <w:color w:val="000000"/>
          <w:sz w:val="28"/>
        </w:rPr>
        <w:t xml:space="preserve">баскетбол (передача мяча одной рукой снизу и от плеча, бросок в корзину двумя и одной рукой в прыжке, тактические действия в защите и нападении, использование разученных технических и тактических действий в условиях игровой деятельности); </w:t>
      </w:r>
    </w:p>
    <w:p>
      <w:pPr>
        <w:spacing w:before="0" w:after="0" w:line="264"/>
        <w:ind w:firstLine="600"/>
        <w:jc w:val="both"/>
      </w:pPr>
      <w:r>
        <w:rPr>
          <w:rFonts w:ascii="Times New Roman" w:hAnsi="Times New Roman"/>
          <w:b w:val="false"/>
          <w:i w:val="false"/>
          <w:color w:val="000000"/>
          <w:sz w:val="28"/>
        </w:rPr>
        <w:t xml:space="preserve">волейбол (прямой нападающий удар и индивидуальное блокирование мяча в прыжке с места, тактические действия в защите и нападении, использование разученных технических и тактических действий в условиях игровой деятельности); </w:t>
      </w:r>
    </w:p>
    <w:p>
      <w:pPr>
        <w:spacing w:before="0" w:after="0" w:line="264"/>
        <w:ind w:firstLine="600"/>
        <w:jc w:val="both"/>
      </w:pPr>
      <w:r>
        <w:rPr>
          <w:rFonts w:ascii="Times New Roman" w:hAnsi="Times New Roman"/>
          <w:b w:val="false"/>
          <w:i w:val="false"/>
          <w:color w:val="000000"/>
          <w:sz w:val="28"/>
        </w:rPr>
        <w:t>футбол (удары по неподвижному, катящемуся и летящему мячу с разбега внутренней и внешней частью подъёма стопы, тактические действия игроков в нападении и защите, использование разученных технических и тактических действий в условиях игровой деятельности).</w:t>
      </w:r>
    </w:p>
    <w:p>
      <w:pPr>
        <w:spacing w:before="0" w:after="0" w:line="264"/>
        <w:ind w:left="120"/>
        <w:jc w:val="both"/>
      </w:pPr>
    </w:p>
    <w:p>
      <w:pPr>
        <w:spacing w:before="0" w:after="0" w:line="264"/>
        <w:ind w:left="120"/>
        <w:jc w:val="both"/>
      </w:pPr>
      <w:r>
        <w:rPr>
          <w:rFonts w:ascii="Times New Roman" w:hAnsi="Times New Roman"/>
          <w:b w:val="false"/>
          <w:i w:val="false"/>
          <w:color w:val="000000"/>
          <w:sz w:val="28"/>
        </w:rPr>
        <w:t xml:space="preserve">К концу обучения </w:t>
      </w:r>
      <w:r>
        <w:rPr>
          <w:rFonts w:ascii="Times New Roman" w:hAnsi="Times New Roman"/>
          <w:b/>
          <w:i/>
          <w:color w:val="000000"/>
          <w:sz w:val="28"/>
        </w:rPr>
        <w:t>в 9 классе</w:t>
      </w:r>
      <w:r>
        <w:rPr>
          <w:rFonts w:ascii="Times New Roman" w:hAnsi="Times New Roman"/>
          <w:b w:val="false"/>
          <w:i w:val="false"/>
          <w:color w:val="000000"/>
          <w:sz w:val="28"/>
        </w:rPr>
        <w:t xml:space="preserve"> обучающийся научится:</w:t>
      </w:r>
    </w:p>
    <w:p>
      <w:pPr>
        <w:spacing w:before="0" w:after="0" w:line="264"/>
        <w:ind w:firstLine="600"/>
        <w:jc w:val="both"/>
      </w:pPr>
      <w:r>
        <w:rPr>
          <w:rFonts w:ascii="Times New Roman" w:hAnsi="Times New Roman"/>
          <w:b w:val="false"/>
          <w:i w:val="false"/>
          <w:color w:val="000000"/>
          <w:sz w:val="28"/>
        </w:rPr>
        <w:t>отстаивать принципы здорового образа жизни, раскрывать эффективность его форм в профилактике вредных привычек, обосновывать пагубное влияние вредных привычек на здоровье человека, его социальную и производственную деятельность;</w:t>
      </w:r>
    </w:p>
    <w:p>
      <w:pPr>
        <w:spacing w:before="0" w:after="0" w:line="264"/>
        <w:ind w:firstLine="600"/>
        <w:jc w:val="both"/>
      </w:pPr>
      <w:r>
        <w:rPr>
          <w:rFonts w:ascii="Times New Roman" w:hAnsi="Times New Roman"/>
          <w:b w:val="false"/>
          <w:i w:val="false"/>
          <w:color w:val="000000"/>
          <w:sz w:val="28"/>
        </w:rPr>
        <w:t xml:space="preserve">понимать пользу туристских подходов как формы организации здорового образа жизни, выполнять правила подготовки к пешим походам, требования безопасности при передвижении и организации бивуака; </w:t>
      </w:r>
    </w:p>
    <w:p>
      <w:pPr>
        <w:spacing w:before="0" w:after="0" w:line="264"/>
        <w:ind w:firstLine="600"/>
        <w:jc w:val="both"/>
      </w:pPr>
      <w:r>
        <w:rPr>
          <w:rFonts w:ascii="Times New Roman" w:hAnsi="Times New Roman"/>
          <w:b w:val="false"/>
          <w:i w:val="false"/>
          <w:color w:val="000000"/>
          <w:sz w:val="28"/>
        </w:rPr>
        <w:t>объяснять понятие «профессионально-прикладная физическая культура»;</w:t>
      </w:r>
    </w:p>
    <w:p>
      <w:pPr>
        <w:spacing w:before="0" w:after="0" w:line="264"/>
        <w:ind w:firstLine="600"/>
        <w:jc w:val="both"/>
      </w:pPr>
      <w:r>
        <w:rPr>
          <w:rFonts w:ascii="Times New Roman" w:hAnsi="Times New Roman"/>
          <w:b w:val="false"/>
          <w:i w:val="false"/>
          <w:color w:val="000000"/>
          <w:sz w:val="28"/>
        </w:rPr>
        <w:t xml:space="preserve">её целевое предназначение, связь с характером и особенностями профессиональной деятельности, понимать необходимость занятий профессионально-прикладной физической подготовкой обучающихся общеобразовательной организации; </w:t>
      </w:r>
    </w:p>
    <w:p>
      <w:pPr>
        <w:spacing w:before="0" w:after="0" w:line="264"/>
        <w:ind w:firstLine="600"/>
        <w:jc w:val="both"/>
      </w:pPr>
      <w:r>
        <w:rPr>
          <w:rFonts w:ascii="Times New Roman" w:hAnsi="Times New Roman"/>
          <w:b w:val="false"/>
          <w:i w:val="false"/>
          <w:color w:val="000000"/>
          <w:sz w:val="28"/>
        </w:rPr>
        <w:t xml:space="preserve">использовать приёмы массажа и применять их в процессе самостоятельных занятий физической культурой и спортом, выполнять гигиенические требования к процедурам массажа; </w:t>
      </w:r>
    </w:p>
    <w:p>
      <w:pPr>
        <w:spacing w:before="0" w:after="0" w:line="264"/>
        <w:ind w:firstLine="600"/>
        <w:jc w:val="both"/>
      </w:pPr>
      <w:r>
        <w:rPr>
          <w:rFonts w:ascii="Times New Roman" w:hAnsi="Times New Roman"/>
          <w:b w:val="false"/>
          <w:i w:val="false"/>
          <w:color w:val="000000"/>
          <w:sz w:val="28"/>
        </w:rPr>
        <w:t xml:space="preserve">измерять индивидуальные функциональные резервы организма с помощью проб Штанге, Генча, «задержки дыхания», использовать их для планирования индивидуальных занятий спортивной и профессионально-прикладной физической подготовкой; </w:t>
      </w:r>
    </w:p>
    <w:p>
      <w:pPr>
        <w:spacing w:before="0" w:after="0" w:line="264"/>
        <w:ind w:firstLine="600"/>
        <w:jc w:val="both"/>
      </w:pPr>
      <w:r>
        <w:rPr>
          <w:rFonts w:ascii="Times New Roman" w:hAnsi="Times New Roman"/>
          <w:b w:val="false"/>
          <w:i w:val="false"/>
          <w:color w:val="000000"/>
          <w:sz w:val="28"/>
        </w:rPr>
        <w:t xml:space="preserve">определять характер травм и ушибов, встречающихся на самостоятельных занятиях физическими упражнениями и во время активного отдыха, применять способы оказания первой помощи; </w:t>
      </w:r>
    </w:p>
    <w:p>
      <w:pPr>
        <w:spacing w:before="0" w:after="0" w:line="264"/>
        <w:ind w:firstLine="600"/>
        <w:jc w:val="both"/>
      </w:pPr>
      <w:r>
        <w:rPr>
          <w:rFonts w:ascii="Times New Roman" w:hAnsi="Times New Roman"/>
          <w:b w:val="false"/>
          <w:i w:val="false"/>
          <w:color w:val="000000"/>
          <w:sz w:val="28"/>
        </w:rPr>
        <w:t>составлять и выполнять комплексы упражнений из разученных акробатических упражнений с повышенными требованиями к технике их выполнения (юноши);</w:t>
      </w:r>
    </w:p>
    <w:p>
      <w:pPr>
        <w:spacing w:before="0" w:after="0" w:line="264"/>
        <w:ind w:firstLine="600"/>
        <w:jc w:val="both"/>
      </w:pPr>
      <w:r>
        <w:rPr>
          <w:rFonts w:ascii="Times New Roman" w:hAnsi="Times New Roman"/>
          <w:b w:val="false"/>
          <w:i w:val="false"/>
          <w:color w:val="000000"/>
          <w:sz w:val="28"/>
        </w:rPr>
        <w:t xml:space="preserve">составлять и выполнять гимнастическую комбинацию на высокой перекладине из разученных упражнений, с включением элементов размахиванияи соскока вперёд способом «прогнувшись» (юноши); </w:t>
      </w:r>
    </w:p>
    <w:p>
      <w:pPr>
        <w:spacing w:before="0" w:after="0" w:line="264"/>
        <w:ind w:firstLine="600"/>
        <w:jc w:val="both"/>
      </w:pPr>
      <w:r>
        <w:rPr>
          <w:rFonts w:ascii="Times New Roman" w:hAnsi="Times New Roman"/>
          <w:b w:val="false"/>
          <w:i w:val="false"/>
          <w:color w:val="000000"/>
          <w:sz w:val="28"/>
        </w:rPr>
        <w:t xml:space="preserve">составлять и выполнять композицию упражнений черлидинга с построением пирамид, элементами степ-аэробики и акробатики (девушки); </w:t>
      </w:r>
    </w:p>
    <w:p>
      <w:pPr>
        <w:spacing w:before="0" w:after="0" w:line="264"/>
        <w:ind w:firstLine="600"/>
        <w:jc w:val="both"/>
      </w:pPr>
      <w:r>
        <w:rPr>
          <w:rFonts w:ascii="Times New Roman" w:hAnsi="Times New Roman"/>
          <w:b w:val="false"/>
          <w:i w:val="false"/>
          <w:color w:val="000000"/>
          <w:sz w:val="28"/>
        </w:rPr>
        <w:t>составлять и выполнять комплекс ритмической гимнастики с включением элементов художественной гимнастики, упражнений на гибкость и равновесие (девушки);</w:t>
      </w:r>
    </w:p>
    <w:p>
      <w:pPr>
        <w:spacing w:before="0" w:after="0" w:line="264"/>
        <w:ind w:firstLine="600"/>
        <w:jc w:val="both"/>
      </w:pPr>
      <w:r>
        <w:rPr>
          <w:rFonts w:ascii="Times New Roman" w:hAnsi="Times New Roman"/>
          <w:b w:val="false"/>
          <w:i w:val="false"/>
          <w:color w:val="000000"/>
          <w:sz w:val="28"/>
        </w:rPr>
        <w:t xml:space="preserve">совершенствовать технику беговых и прыжковых упражнений в процессе самостоятельных занятий технической подготовкой к выполнению нормативных требований комплекса ГТО; </w:t>
      </w:r>
    </w:p>
    <w:p>
      <w:pPr>
        <w:spacing w:before="0" w:after="0" w:line="264"/>
        <w:ind w:firstLine="600"/>
        <w:jc w:val="both"/>
      </w:pPr>
      <w:r>
        <w:rPr>
          <w:rFonts w:ascii="Times New Roman" w:hAnsi="Times New Roman"/>
          <w:b w:val="false"/>
          <w:i w:val="false"/>
          <w:color w:val="000000"/>
          <w:sz w:val="28"/>
        </w:rPr>
        <w:t xml:space="preserve">совершенствовать технику передвижения лыжными ходами в процессе самостоятельных занятий технической подготовкой к выполнению нормативных требований комплекса ГТО; </w:t>
      </w:r>
    </w:p>
    <w:p>
      <w:pPr>
        <w:spacing w:before="0" w:after="0" w:line="264"/>
        <w:ind w:firstLine="600"/>
        <w:jc w:val="both"/>
      </w:pPr>
      <w:r>
        <w:rPr>
          <w:rFonts w:ascii="Times New Roman" w:hAnsi="Times New Roman"/>
          <w:b w:val="false"/>
          <w:i w:val="false"/>
          <w:color w:val="000000"/>
          <w:sz w:val="28"/>
        </w:rPr>
        <w:t>соблюдать правила безопасности в бассейне при выполнении плавательных упражнений;</w:t>
      </w:r>
    </w:p>
    <w:p>
      <w:pPr>
        <w:spacing w:before="0" w:after="0" w:line="264"/>
        <w:ind w:firstLine="600"/>
        <w:jc w:val="both"/>
      </w:pPr>
      <w:r>
        <w:rPr>
          <w:rFonts w:ascii="Times New Roman" w:hAnsi="Times New Roman"/>
          <w:b w:val="false"/>
          <w:i w:val="false"/>
          <w:color w:val="000000"/>
          <w:sz w:val="28"/>
        </w:rPr>
        <w:t>выполнять повороты кувырком, маятником;</w:t>
      </w:r>
    </w:p>
    <w:p>
      <w:pPr>
        <w:spacing w:before="0" w:after="0" w:line="264"/>
        <w:ind w:firstLine="600"/>
        <w:jc w:val="both"/>
      </w:pPr>
      <w:r>
        <w:rPr>
          <w:rFonts w:ascii="Times New Roman" w:hAnsi="Times New Roman"/>
          <w:b w:val="false"/>
          <w:i w:val="false"/>
          <w:color w:val="000000"/>
          <w:sz w:val="28"/>
        </w:rPr>
        <w:t>выполнять технические элементы брассом в согласовании с дыханием;</w:t>
      </w:r>
    </w:p>
    <w:p>
      <w:pPr>
        <w:spacing w:before="0" w:after="0" w:line="264"/>
        <w:ind w:firstLine="600"/>
        <w:jc w:val="both"/>
      </w:pPr>
      <w:r>
        <w:rPr>
          <w:rFonts w:ascii="Times New Roman" w:hAnsi="Times New Roman"/>
          <w:b w:val="false"/>
          <w:i w:val="false"/>
          <w:color w:val="000000"/>
          <w:sz w:val="28"/>
        </w:rPr>
        <w:t xml:space="preserve">совершенствовать технические действия в спортивных играх: баскетбол, волейбол, футбол, взаимодействовать с игроками своих команд в условиях игровой деятельности, при организации тактических действий в нападении и защите; </w:t>
      </w:r>
    </w:p>
    <w:p>
      <w:pPr>
        <w:spacing w:before="0" w:after="0" w:line="264"/>
        <w:ind w:firstLine="600"/>
        <w:jc w:val="both"/>
      </w:pPr>
      <w:r>
        <w:rPr>
          <w:rFonts w:ascii="Times New Roman" w:hAnsi="Times New Roman"/>
          <w:b w:val="false"/>
          <w:i w:val="false"/>
          <w:color w:val="000000"/>
          <w:sz w:val="28"/>
        </w:rPr>
        <w:t>тренироваться в упражнениях общефизической и специальной физической подготовки с учётом индивидуальных и возрастно-половых особенностей.</w:t>
      </w:r>
    </w:p>
    <w:p>
      <w:pPr>
        <w:spacing w:before="0" w:after="0"/>
        <w:ind w:left="120"/>
        <w:jc w:val="left"/>
      </w:pPr>
    </w:p>
    <w:bookmarkStart w:name="block-10693488" w:id="20"/>
    <w:p>
      <w:pPr>
        <w:sectPr>
          <w:pgSz w:w="11906" w:h="16383" w:orient="portrait"/>
        </w:sectPr>
      </w:pPr>
    </w:p>
    <w:bookmarkEnd w:id="20"/>
    <w:bookmarkEnd w:id="14"/>
    <w:bookmarkStart w:name="block-10693487" w:id="21"/>
    <w:p>
      <w:pPr>
        <w:spacing w:before="0" w:after="0"/>
        <w:ind w:left="120"/>
        <w:jc w:val="left"/>
      </w:pPr>
      <w:r>
        <w:rPr>
          <w:rFonts w:ascii="Times New Roman" w:hAnsi="Times New Roman"/>
          <w:b/>
          <w:i w:val="false"/>
          <w:color w:val="000000"/>
          <w:sz w:val="28"/>
        </w:rPr>
        <w:t xml:space="preserve"> ТЕМАТИЧЕСКОЕ ПЛАНИРОВАНИЕ </w:t>
      </w:r>
    </w:p>
    <w:p>
      <w:pPr>
        <w:spacing w:before="0" w:after="0"/>
        <w:ind w:left="120"/>
        <w:jc w:val="left"/>
      </w:pPr>
      <w:r>
        <w:rPr>
          <w:rFonts w:ascii="Times New Roman" w:hAnsi="Times New Roman"/>
          <w:b/>
          <w:i w:val="false"/>
          <w:color w:val="000000"/>
          <w:sz w:val="28"/>
        </w:rPr>
        <w:t xml:space="preserve"> 5 КЛАСС </w:t>
      </w:r>
    </w:p>
    <w:tbl>
      <w:tblPr>
        <w:tblW w:w="0" w:type="auto"/>
        <w:tblCellSpacing w:w="20" w:type="nil"/>
        <w:tblBorders>
          <w:top w:val="single"/>
          <w:left w:val="single"/>
          <w:bottom w:val="single"/>
          <w:right w:val="single"/>
          <w:insideH w:val="single"/>
          <w:insideV w:val="single"/>
        </w:tblBorders>
      </w:tblPr>
      <w:tblGrid>
        <w:gridCol w:w="729"/>
        <w:gridCol w:w="2560"/>
        <w:gridCol w:w="1421"/>
        <w:gridCol w:w="2456"/>
        <w:gridCol w:w="2579"/>
        <w:gridCol w:w="3849"/>
      </w:tblGrid>
      <w:tr>
        <w:trPr>
          <w:trHeight w:val="300" w:hRule="atLeast"/>
          <w:trHeight w:val="144" w:hRule="atLeast"/>
        </w:trPr>
        <w:tc>
          <w:tcPr>
            <w:tcW w:w="51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81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9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9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1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0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Знания о физической культуре</w:t>
            </w:r>
          </w:p>
        </w:tc>
      </w:tr>
      <w:tr>
        <w:trPr>
          <w:trHeight w:val="244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Знания о физической культуре</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hyperlink r:id="rId4">
              <w:r>
                <w:rPr>
                  <w:rFonts w:ascii="Times New Roman" w:hAnsi="Times New Roman"/>
                  <w:b w:val="false"/>
                  <w:i w:val="false"/>
                  <w:color w:val="0000ff"/>
                  <w:sz w:val="22"/>
                  <w:u w:val="single"/>
                </w:rPr>
                <w:t>http://school-collection.edu.ru/-</w:t>
              </w:r>
            </w:hyperlink>
            <w:r>
              <w:rPr>
                <w:rFonts w:ascii="Times New Roman" w:hAnsi="Times New Roman"/>
                <w:b w:val="false"/>
                <w:i w:val="false"/>
                <w:color w:val="000000"/>
                <w:sz w:val="24"/>
              </w:rPr>
              <w:t xml:space="preserve"> ЕДИНАЯ КОЛЛЕКЦИЯ ЦИФРОВЫХ ОБРАЗОВАТЕЛЬНЫХ РЕСУРСОВ. </w:t>
            </w:r>
            <w:hyperlink r:id="rId5">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6">
              <w:r>
                <w:rPr>
                  <w:rFonts w:ascii="Times New Roman" w:hAnsi="Times New Roman"/>
                  <w:b w:val="false"/>
                  <w:i w:val="false"/>
                  <w:color w:val="0000ff"/>
                  <w:sz w:val="22"/>
                  <w:u w:val="single"/>
                </w:rPr>
                <w:t>http://fizkultura-na5.ru/.https://fk-i-s.ru/.http://www.fizkult-ura.ru/</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Способы самостоятельной деятельности</w:t>
            </w:r>
          </w:p>
        </w:tc>
      </w:tr>
      <w:tr>
        <w:trPr>
          <w:trHeight w:val="244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Способы самостоятельной деятельности</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hyperlink r:id="rId7">
              <w:r>
                <w:rPr>
                  <w:rFonts w:ascii="Times New Roman" w:hAnsi="Times New Roman"/>
                  <w:b w:val="false"/>
                  <w:i w:val="false"/>
                  <w:color w:val="0000ff"/>
                  <w:sz w:val="22"/>
                  <w:u w:val="single"/>
                </w:rPr>
                <w:t>http://school-collection.edu.ru/-</w:t>
              </w:r>
            </w:hyperlink>
            <w:r>
              <w:rPr>
                <w:rFonts w:ascii="Times New Roman" w:hAnsi="Times New Roman"/>
                <w:b w:val="false"/>
                <w:i w:val="false"/>
                <w:color w:val="000000"/>
                <w:sz w:val="24"/>
              </w:rPr>
              <w:t xml:space="preserve"> ЕДИНАЯ КОЛЛЕКЦИЯ ЦИФРОВЫХ ОБРАЗОВАТЕЛЬНЫХ РЕСУРСОВ. </w:t>
            </w:r>
            <w:hyperlink r:id="rId8">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9">
              <w:r>
                <w:rPr>
                  <w:rFonts w:ascii="Times New Roman" w:hAnsi="Times New Roman"/>
                  <w:b w:val="false"/>
                  <w:i w:val="false"/>
                  <w:color w:val="0000ff"/>
                  <w:sz w:val="22"/>
                  <w:u w:val="single"/>
                </w:rPr>
                <w:t>http://fizkultura-na5.ru/.https://fk-i-s.ru/.http://www.fizkult-ura.ru/</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ФИЗИЧЕСКОЕ СОВЕРШЕНСТВОВАНИЕ</w:t>
            </w: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Физкультурно-оздоровительная деятельность</w:t>
            </w:r>
          </w:p>
        </w:tc>
      </w:tr>
      <w:tr>
        <w:trPr>
          <w:trHeight w:val="2490"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Физкультурно-оздоровительная деятельность</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hyperlink r:id="rId10">
              <w:r>
                <w:rPr>
                  <w:rFonts w:ascii="Times New Roman" w:hAnsi="Times New Roman"/>
                  <w:b w:val="false"/>
                  <w:i w:val="false"/>
                  <w:color w:val="0000ff"/>
                  <w:sz w:val="22"/>
                  <w:u w:val="single"/>
                </w:rPr>
                <w:t>http://school-collection.edu.ru/-</w:t>
              </w:r>
            </w:hyperlink>
            <w:r>
              <w:rPr>
                <w:rFonts w:ascii="Times New Roman" w:hAnsi="Times New Roman"/>
                <w:b w:val="false"/>
                <w:i w:val="false"/>
                <w:color w:val="000000"/>
                <w:sz w:val="24"/>
              </w:rPr>
              <w:t xml:space="preserve"> ЕДИНАЯ КОЛЛЕКЦИЯ ЦИФРОВЫХ ОБРАЗОВАТЕЛЬНЫХ РЕСУРСОВ. </w:t>
            </w:r>
            <w:hyperlink r:id="rId11">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12">
              <w:r>
                <w:rPr>
                  <w:rFonts w:ascii="Times New Roman" w:hAnsi="Times New Roman"/>
                  <w:b w:val="false"/>
                  <w:i w:val="false"/>
                  <w:color w:val="0000ff"/>
                  <w:sz w:val="22"/>
                  <w:u w:val="single"/>
                </w:rPr>
                <w:t>http://fizkultura-na5.ru/.https://fk-i-s.ru/.http://www.fizkult-ura.ru/</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Спортивно-оздоровительная деятельность</w:t>
            </w:r>
          </w:p>
        </w:tc>
      </w:tr>
      <w:tr>
        <w:trPr>
          <w:trHeight w:val="244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Гимнастика (модуль "Гимнастика")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2694" w:type="dxa"/>
            <w:tcBorders/>
            <w:tcMar>
              <w:top w:w="50" w:type="dxa"/>
              <w:left w:w="100" w:type="dxa"/>
            </w:tcMar>
            <w:vAlign w:val="center"/>
          </w:tcPr>
          <w:p>
            <w:pPr>
              <w:spacing w:before="0" w:after="0"/>
              <w:ind w:left="135"/>
              <w:jc w:val="left"/>
            </w:pPr>
            <w:hyperlink r:id="rId13">
              <w:r>
                <w:rPr>
                  <w:rFonts w:ascii="Times New Roman" w:hAnsi="Times New Roman"/>
                  <w:b w:val="false"/>
                  <w:i w:val="false"/>
                  <w:color w:val="0000ff"/>
                  <w:sz w:val="22"/>
                  <w:u w:val="single"/>
                </w:rPr>
                <w:t>http://school-collection.edu.ru/-</w:t>
              </w:r>
            </w:hyperlink>
            <w:r>
              <w:rPr>
                <w:rFonts w:ascii="Times New Roman" w:hAnsi="Times New Roman"/>
                <w:b w:val="false"/>
                <w:i w:val="false"/>
                <w:color w:val="000000"/>
                <w:sz w:val="24"/>
              </w:rPr>
              <w:t xml:space="preserve"> ЕДИНАЯ КОЛЛЕКЦИЯ ЦИФРОВЫХ ОБРАЗОВАТЕЛЬНЫХ РЕСУРСОВ. </w:t>
            </w:r>
            <w:hyperlink r:id="rId14">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15">
              <w:r>
                <w:rPr>
                  <w:rFonts w:ascii="Times New Roman" w:hAnsi="Times New Roman"/>
                  <w:b w:val="false"/>
                  <w:i w:val="false"/>
                  <w:color w:val="0000ff"/>
                  <w:sz w:val="22"/>
                  <w:u w:val="single"/>
                </w:rPr>
                <w:t>http://fizkultura-na5.ru/.https://fk-i-s.ru/.http://www.fizkult-ura.ru/</w:t>
              </w:r>
            </w:hyperlink>
          </w:p>
        </w:tc>
      </w:tr>
      <w:tr>
        <w:trPr>
          <w:trHeight w:val="244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Лёгкая атлетика (модуль "Легкая атлетика")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2694" w:type="dxa"/>
            <w:tcBorders/>
            <w:tcMar>
              <w:top w:w="50" w:type="dxa"/>
              <w:left w:w="100" w:type="dxa"/>
            </w:tcMar>
            <w:vAlign w:val="center"/>
          </w:tcPr>
          <w:p>
            <w:pPr>
              <w:spacing w:before="0" w:after="0"/>
              <w:ind w:left="135"/>
              <w:jc w:val="left"/>
            </w:pPr>
            <w:hyperlink r:id="rId16">
              <w:r>
                <w:rPr>
                  <w:rFonts w:ascii="Times New Roman" w:hAnsi="Times New Roman"/>
                  <w:b w:val="false"/>
                  <w:i w:val="false"/>
                  <w:color w:val="0000ff"/>
                  <w:sz w:val="22"/>
                  <w:u w:val="single"/>
                </w:rPr>
                <w:t>http://school-collection.edu.ru/-</w:t>
              </w:r>
            </w:hyperlink>
            <w:r>
              <w:rPr>
                <w:rFonts w:ascii="Times New Roman" w:hAnsi="Times New Roman"/>
                <w:b w:val="false"/>
                <w:i w:val="false"/>
                <w:color w:val="000000"/>
                <w:sz w:val="24"/>
              </w:rPr>
              <w:t xml:space="preserve"> ЕДИНАЯ КОЛЛЕКЦИЯ ЦИФРОВЫХ ОБРАЗОВАТЕЛЬНЫХ РЕСУРСОВ. </w:t>
            </w:r>
            <w:hyperlink r:id="rId17">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18">
              <w:r>
                <w:rPr>
                  <w:rFonts w:ascii="Times New Roman" w:hAnsi="Times New Roman"/>
                  <w:b w:val="false"/>
                  <w:i w:val="false"/>
                  <w:color w:val="0000ff"/>
                  <w:sz w:val="22"/>
                  <w:u w:val="single"/>
                </w:rPr>
                <w:t>http://fizkultura-na5.ru/.https://fk-i-s.ru/.http://www.fizkult-ura.ru/</w:t>
              </w:r>
            </w:hyperlink>
          </w:p>
        </w:tc>
      </w:tr>
      <w:tr>
        <w:trPr>
          <w:trHeight w:val="244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Зимние виды спорта (модуль "Зимние виды спорта")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2694" w:type="dxa"/>
            <w:tcBorders/>
            <w:tcMar>
              <w:top w:w="50" w:type="dxa"/>
              <w:left w:w="100" w:type="dxa"/>
            </w:tcMar>
            <w:vAlign w:val="center"/>
          </w:tcPr>
          <w:p>
            <w:pPr>
              <w:spacing w:before="0" w:after="0"/>
              <w:ind w:left="135"/>
              <w:jc w:val="left"/>
            </w:pPr>
            <w:hyperlink r:id="rId19">
              <w:r>
                <w:rPr>
                  <w:rFonts w:ascii="Times New Roman" w:hAnsi="Times New Roman"/>
                  <w:b w:val="false"/>
                  <w:i w:val="false"/>
                  <w:color w:val="0000ff"/>
                  <w:sz w:val="22"/>
                  <w:u w:val="single"/>
                </w:rPr>
                <w:t>http://school-collection.edu.ru/-</w:t>
              </w:r>
            </w:hyperlink>
            <w:r>
              <w:rPr>
                <w:rFonts w:ascii="Times New Roman" w:hAnsi="Times New Roman"/>
                <w:b w:val="false"/>
                <w:i w:val="false"/>
                <w:color w:val="000000"/>
                <w:sz w:val="24"/>
              </w:rPr>
              <w:t xml:space="preserve"> ЕДИНАЯ КОЛЛЕКЦИЯ ЦИФРОВЫХ ОБРАЗОВАТЕЛЬНЫХ РЕСУРСОВ. </w:t>
            </w:r>
            <w:hyperlink r:id="rId20">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21">
              <w:r>
                <w:rPr>
                  <w:rFonts w:ascii="Times New Roman" w:hAnsi="Times New Roman"/>
                  <w:b w:val="false"/>
                  <w:i w:val="false"/>
                  <w:color w:val="0000ff"/>
                  <w:sz w:val="22"/>
                  <w:u w:val="single"/>
                </w:rPr>
                <w:t>http://fizkultura-na5.ru/.https://fk-i-s.ru/.http://www.fizkult-ura.ru/</w:t>
              </w:r>
            </w:hyperlink>
          </w:p>
        </w:tc>
      </w:tr>
      <w:tr>
        <w:trPr>
          <w:trHeight w:val="244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Спортивные игры. Баскетбол (модуль "Спортивные игры")</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2694" w:type="dxa"/>
            <w:tcBorders/>
            <w:tcMar>
              <w:top w:w="50" w:type="dxa"/>
              <w:left w:w="100" w:type="dxa"/>
            </w:tcMar>
            <w:vAlign w:val="center"/>
          </w:tcPr>
          <w:p>
            <w:pPr>
              <w:spacing w:before="0" w:after="0"/>
              <w:ind w:left="135"/>
              <w:jc w:val="left"/>
            </w:pPr>
            <w:hyperlink r:id="rId22">
              <w:r>
                <w:rPr>
                  <w:rFonts w:ascii="Times New Roman" w:hAnsi="Times New Roman"/>
                  <w:b w:val="false"/>
                  <w:i w:val="false"/>
                  <w:color w:val="0000ff"/>
                  <w:sz w:val="22"/>
                  <w:u w:val="single"/>
                </w:rPr>
                <w:t>http://school-collection.edu.ru/-</w:t>
              </w:r>
            </w:hyperlink>
            <w:r>
              <w:rPr>
                <w:rFonts w:ascii="Times New Roman" w:hAnsi="Times New Roman"/>
                <w:b w:val="false"/>
                <w:i w:val="false"/>
                <w:color w:val="000000"/>
                <w:sz w:val="24"/>
              </w:rPr>
              <w:t xml:space="preserve"> ЕДИНАЯ КОЛЛЕКЦИЯ ЦИФРОВЫХ ОБРАЗОВАТЕЛЬНЫХ РЕСУРСОВ. </w:t>
            </w:r>
            <w:hyperlink r:id="rId23">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24">
              <w:r>
                <w:rPr>
                  <w:rFonts w:ascii="Times New Roman" w:hAnsi="Times New Roman"/>
                  <w:b w:val="false"/>
                  <w:i w:val="false"/>
                  <w:color w:val="0000ff"/>
                  <w:sz w:val="22"/>
                  <w:u w:val="single"/>
                </w:rPr>
                <w:t>http://fizkultura-na5.ru/.https://fk-i-s.ru/.http://www.fizkult-ura.ru/</w:t>
              </w:r>
            </w:hyperlink>
          </w:p>
        </w:tc>
      </w:tr>
      <w:tr>
        <w:trPr>
          <w:trHeight w:val="244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Спортивные игры. Волейбол (модуль "Спортивные игры")</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2694" w:type="dxa"/>
            <w:tcBorders/>
            <w:tcMar>
              <w:top w:w="50" w:type="dxa"/>
              <w:left w:w="100" w:type="dxa"/>
            </w:tcMar>
            <w:vAlign w:val="center"/>
          </w:tcPr>
          <w:p>
            <w:pPr>
              <w:spacing w:before="0" w:after="0"/>
              <w:ind w:left="135"/>
              <w:jc w:val="left"/>
            </w:pPr>
            <w:hyperlink r:id="rId25">
              <w:r>
                <w:rPr>
                  <w:rFonts w:ascii="Times New Roman" w:hAnsi="Times New Roman"/>
                  <w:b w:val="false"/>
                  <w:i w:val="false"/>
                  <w:color w:val="0000ff"/>
                  <w:sz w:val="22"/>
                  <w:u w:val="single"/>
                </w:rPr>
                <w:t>http://school-collection.edu.ru/-</w:t>
              </w:r>
            </w:hyperlink>
            <w:r>
              <w:rPr>
                <w:rFonts w:ascii="Times New Roman" w:hAnsi="Times New Roman"/>
                <w:b w:val="false"/>
                <w:i w:val="false"/>
                <w:color w:val="000000"/>
                <w:sz w:val="24"/>
              </w:rPr>
              <w:t xml:space="preserve"> ЕДИНАЯ КОЛЛЕКЦИЯ ЦИФРОВЫХ ОБРАЗОВАТЕЛЬНЫХ РЕСУРСОВ. </w:t>
            </w:r>
            <w:hyperlink r:id="rId26">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27">
              <w:r>
                <w:rPr>
                  <w:rFonts w:ascii="Times New Roman" w:hAnsi="Times New Roman"/>
                  <w:b w:val="false"/>
                  <w:i w:val="false"/>
                  <w:color w:val="0000ff"/>
                  <w:sz w:val="22"/>
                  <w:u w:val="single"/>
                </w:rPr>
                <w:t>http://fizkultura-na5.ru/.https://fk-i-s.ru/.http://www.fizkult-ura.ru/</w:t>
              </w:r>
            </w:hyperlink>
          </w:p>
        </w:tc>
      </w:tr>
      <w:tr>
        <w:trPr>
          <w:trHeight w:val="283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Спортивные игры. Футбол (модуль "Спортивные игры")</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2694" w:type="dxa"/>
            <w:tcBorders/>
            <w:tcMar>
              <w:top w:w="50" w:type="dxa"/>
              <w:left w:w="100" w:type="dxa"/>
            </w:tcMar>
            <w:vAlign w:val="center"/>
          </w:tcPr>
          <w:p>
            <w:pPr>
              <w:spacing w:before="0" w:after="0"/>
              <w:ind w:left="135"/>
              <w:jc w:val="left"/>
            </w:pPr>
            <w:hyperlink r:id="rId28">
              <w:r>
                <w:rPr>
                  <w:rFonts w:ascii="Times New Roman" w:hAnsi="Times New Roman"/>
                  <w:b w:val="false"/>
                  <w:i w:val="false"/>
                  <w:color w:val="0000ff"/>
                  <w:sz w:val="22"/>
                  <w:u w:val="single"/>
                </w:rPr>
                <w:t>http://school-collection.edu.ru/-</w:t>
              </w:r>
            </w:hyperlink>
            <w:r>
              <w:rPr>
                <w:rFonts w:ascii="Times New Roman" w:hAnsi="Times New Roman"/>
                <w:b w:val="false"/>
                <w:i w:val="false"/>
                <w:color w:val="000000"/>
                <w:sz w:val="24"/>
              </w:rPr>
              <w:t xml:space="preserve"> ЕДИНАЯ КОЛЛЕКЦИЯ ЦИФРОВЫХ ОБРАЗОВАТЕЛЬНЫХ РЕСУРСОВ. </w:t>
            </w:r>
            <w:hyperlink r:id="rId29">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30">
              <w:r>
                <w:rPr>
                  <w:rFonts w:ascii="Times New Roman" w:hAnsi="Times New Roman"/>
                  <w:b w:val="false"/>
                  <w:i w:val="false"/>
                  <w:color w:val="0000ff"/>
                  <w:sz w:val="22"/>
                  <w:u w:val="single"/>
                </w:rPr>
                <w:t>http://fizkultura-na5.ru/.https://fk-i-s.ru/.http://www.fizkult-ura.ru/</w:t>
              </w:r>
            </w:hyperlink>
          </w:p>
        </w:tc>
      </w:tr>
      <w:tr>
        <w:trPr>
          <w:trHeight w:val="244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Подготовка к выполнению нормативных требований комплекса ГТО (модуль "Спорт")</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2694" w:type="dxa"/>
            <w:tcBorders/>
            <w:tcMar>
              <w:top w:w="50" w:type="dxa"/>
              <w:left w:w="100" w:type="dxa"/>
            </w:tcMar>
            <w:vAlign w:val="center"/>
          </w:tcPr>
          <w:p>
            <w:pPr>
              <w:spacing w:before="0" w:after="0"/>
              <w:ind w:left="135"/>
              <w:jc w:val="left"/>
            </w:pPr>
            <w:hyperlink r:id="rId31">
              <w:r>
                <w:rPr>
                  <w:rFonts w:ascii="Times New Roman" w:hAnsi="Times New Roman"/>
                  <w:b w:val="false"/>
                  <w:i w:val="false"/>
                  <w:color w:val="0000ff"/>
                  <w:sz w:val="22"/>
                  <w:u w:val="single"/>
                </w:rPr>
                <w:t>http://school-collection.edu.ru/-</w:t>
              </w:r>
            </w:hyperlink>
            <w:r>
              <w:rPr>
                <w:rFonts w:ascii="Times New Roman" w:hAnsi="Times New Roman"/>
                <w:b w:val="false"/>
                <w:i w:val="false"/>
                <w:color w:val="000000"/>
                <w:sz w:val="24"/>
              </w:rPr>
              <w:t xml:space="preserve"> ЕДИНАЯ КОЛЛЕКЦИЯ ЦИФРОВЫХ ОБРАЗОВАТЕЛЬНЫХ РЕСУРСОВ. </w:t>
            </w:r>
            <w:hyperlink r:id="rId32">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33">
              <w:r>
                <w:rPr>
                  <w:rFonts w:ascii="Times New Roman" w:hAnsi="Times New Roman"/>
                  <w:b w:val="false"/>
                  <w:i w:val="false"/>
                  <w:color w:val="0000ff"/>
                  <w:sz w:val="22"/>
                  <w:u w:val="single"/>
                </w:rPr>
                <w:t>http://fizkultura-na5.ru/.https://fk-i-s.ru/.http://www.fizkult-ura.ru/</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62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7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62 </w:t>
            </w:r>
          </w:p>
        </w:tc>
        <w:tc>
          <w:tcPr>
            <w:tcW w:w="2694"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6 КЛАСС </w:t>
      </w:r>
    </w:p>
    <w:tbl>
      <w:tblPr>
        <w:tblW w:w="0" w:type="auto"/>
        <w:tblCellSpacing w:w="20" w:type="nil"/>
        <w:tblBorders>
          <w:top w:val="single"/>
          <w:left w:val="single"/>
          <w:bottom w:val="single"/>
          <w:right w:val="single"/>
          <w:insideH w:val="single"/>
          <w:insideV w:val="single"/>
        </w:tblBorders>
      </w:tblPr>
      <w:tblGrid>
        <w:gridCol w:w="729"/>
        <w:gridCol w:w="2560"/>
        <w:gridCol w:w="1421"/>
        <w:gridCol w:w="2456"/>
        <w:gridCol w:w="2579"/>
        <w:gridCol w:w="3849"/>
      </w:tblGrid>
      <w:tr>
        <w:trPr>
          <w:trHeight w:val="300" w:hRule="atLeast"/>
          <w:trHeight w:val="144" w:hRule="atLeast"/>
        </w:trPr>
        <w:tc>
          <w:tcPr>
            <w:tcW w:w="51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81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9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9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1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0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Знания о физической культуре</w:t>
            </w:r>
          </w:p>
        </w:tc>
      </w:tr>
      <w:tr>
        <w:trPr>
          <w:trHeight w:val="244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Знания о физической культуре</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hyperlink r:id="rId34">
              <w:r>
                <w:rPr>
                  <w:rFonts w:ascii="Times New Roman" w:hAnsi="Times New Roman"/>
                  <w:b w:val="false"/>
                  <w:i w:val="false"/>
                  <w:color w:val="0000ff"/>
                  <w:sz w:val="22"/>
                  <w:u w:val="single"/>
                </w:rPr>
                <w:t>http://school-collection.edu.ru/-</w:t>
              </w:r>
            </w:hyperlink>
            <w:r>
              <w:rPr>
                <w:rFonts w:ascii="Times New Roman" w:hAnsi="Times New Roman"/>
                <w:b w:val="false"/>
                <w:i w:val="false"/>
                <w:color w:val="000000"/>
                <w:sz w:val="24"/>
              </w:rPr>
              <w:t xml:space="preserve"> ЕДИНАЯ КОЛЛЕКЦИЯ ЦИФРОВЫХ ОБРАЗОВАТЕЛЬНЫХ РЕСУРСОВ. </w:t>
            </w:r>
            <w:hyperlink r:id="rId35">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36">
              <w:r>
                <w:rPr>
                  <w:rFonts w:ascii="Times New Roman" w:hAnsi="Times New Roman"/>
                  <w:b w:val="false"/>
                  <w:i w:val="false"/>
                  <w:color w:val="0000ff"/>
                  <w:sz w:val="22"/>
                  <w:u w:val="single"/>
                </w:rPr>
                <w:t>http://fizkultura-na5.ru/.https://fk-i-s.ru/.http://www.fizkult-ura.ru/</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Способы самостоятельной деятельности</w:t>
            </w:r>
          </w:p>
        </w:tc>
      </w:tr>
      <w:tr>
        <w:trPr>
          <w:trHeight w:val="244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Способы самостоятельной деятельности</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hyperlink r:id="rId37">
              <w:r>
                <w:rPr>
                  <w:rFonts w:ascii="Times New Roman" w:hAnsi="Times New Roman"/>
                  <w:b w:val="false"/>
                  <w:i w:val="false"/>
                  <w:color w:val="0000ff"/>
                  <w:sz w:val="22"/>
                  <w:u w:val="single"/>
                </w:rPr>
                <w:t>http://school-collection.edu.ru/-</w:t>
              </w:r>
            </w:hyperlink>
            <w:r>
              <w:rPr>
                <w:rFonts w:ascii="Times New Roman" w:hAnsi="Times New Roman"/>
                <w:b w:val="false"/>
                <w:i w:val="false"/>
                <w:color w:val="000000"/>
                <w:sz w:val="24"/>
              </w:rPr>
              <w:t xml:space="preserve"> ЕДИНАЯ КОЛЛЕКЦИЯ ЦИФРОВЫХ ОБРАЗОВАТЕЛЬНЫХ РЕСУРСОВ. </w:t>
            </w:r>
            <w:hyperlink r:id="rId38">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39">
              <w:r>
                <w:rPr>
                  <w:rFonts w:ascii="Times New Roman" w:hAnsi="Times New Roman"/>
                  <w:b w:val="false"/>
                  <w:i w:val="false"/>
                  <w:color w:val="0000ff"/>
                  <w:sz w:val="22"/>
                  <w:u w:val="single"/>
                </w:rPr>
                <w:t>http://fizkultura-na5.ru/.https://fk-i-s.ru/.http://www.fizkult-ura.ru/</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ФИЗИЧЕСКОЕ СОВЕРШЕНСТВОВАНИЕ</w:t>
            </w: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Физкультурно-оздоровительная деятельность</w:t>
            </w:r>
          </w:p>
        </w:tc>
      </w:tr>
      <w:tr>
        <w:trPr>
          <w:trHeight w:val="2640"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Физкультурно-оздоровительная деятельность</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hyperlink r:id="rId40">
              <w:r>
                <w:rPr>
                  <w:rFonts w:ascii="Times New Roman" w:hAnsi="Times New Roman"/>
                  <w:b w:val="false"/>
                  <w:i w:val="false"/>
                  <w:color w:val="0000ff"/>
                  <w:sz w:val="22"/>
                  <w:u w:val="single"/>
                </w:rPr>
                <w:t>http://school-collection.edu.ru/-</w:t>
              </w:r>
            </w:hyperlink>
            <w:r>
              <w:rPr>
                <w:rFonts w:ascii="Times New Roman" w:hAnsi="Times New Roman"/>
                <w:b w:val="false"/>
                <w:i w:val="false"/>
                <w:color w:val="000000"/>
                <w:sz w:val="24"/>
              </w:rPr>
              <w:t xml:space="preserve"> ЕДИНАЯ КОЛЛЕКЦИЯ ЦИФРОВЫХ ОБРАЗОВАТЕЛЬНЫХ РЕСУРСОВ. </w:t>
            </w:r>
            <w:hyperlink r:id="rId41">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42">
              <w:r>
                <w:rPr>
                  <w:rFonts w:ascii="Times New Roman" w:hAnsi="Times New Roman"/>
                  <w:b w:val="false"/>
                  <w:i w:val="false"/>
                  <w:color w:val="0000ff"/>
                  <w:sz w:val="22"/>
                  <w:u w:val="single"/>
                </w:rPr>
                <w:t>http://fizkultura-na5.ru/.https://fk-i-s.ru/.http://www.fizkult-ura.ru/</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Спортивно-оздоровительная деятельность</w:t>
            </w:r>
          </w:p>
        </w:tc>
      </w:tr>
      <w:tr>
        <w:trPr>
          <w:trHeight w:val="244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Гимнастика (модуль "Гимнастика")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2694" w:type="dxa"/>
            <w:tcBorders/>
            <w:tcMar>
              <w:top w:w="50" w:type="dxa"/>
              <w:left w:w="100" w:type="dxa"/>
            </w:tcMar>
            <w:vAlign w:val="center"/>
          </w:tcPr>
          <w:p>
            <w:pPr>
              <w:spacing w:before="0" w:after="0"/>
              <w:ind w:left="135"/>
              <w:jc w:val="left"/>
            </w:pPr>
            <w:hyperlink r:id="rId43">
              <w:r>
                <w:rPr>
                  <w:rFonts w:ascii="Times New Roman" w:hAnsi="Times New Roman"/>
                  <w:b w:val="false"/>
                  <w:i w:val="false"/>
                  <w:color w:val="0000ff"/>
                  <w:sz w:val="22"/>
                  <w:u w:val="single"/>
                </w:rPr>
                <w:t>http://school-collection.edu.ru/-</w:t>
              </w:r>
            </w:hyperlink>
            <w:r>
              <w:rPr>
                <w:rFonts w:ascii="Times New Roman" w:hAnsi="Times New Roman"/>
                <w:b w:val="false"/>
                <w:i w:val="false"/>
                <w:color w:val="000000"/>
                <w:sz w:val="24"/>
              </w:rPr>
              <w:t xml:space="preserve"> ЕДИНАЯ КОЛЛЕКЦИЯ ЦИФРОВЫХ ОБРАЗОВАТЕЛЬНЫХ РЕСУРСОВ. </w:t>
            </w:r>
            <w:hyperlink r:id="rId44">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45">
              <w:r>
                <w:rPr>
                  <w:rFonts w:ascii="Times New Roman" w:hAnsi="Times New Roman"/>
                  <w:b w:val="false"/>
                  <w:i w:val="false"/>
                  <w:color w:val="0000ff"/>
                  <w:sz w:val="22"/>
                  <w:u w:val="single"/>
                </w:rPr>
                <w:t>http://fizkultura-na5.ru/.https://fk-i-s.ru/.http://www.fizkult-ura.ru/</w:t>
              </w:r>
            </w:hyperlink>
          </w:p>
        </w:tc>
      </w:tr>
      <w:tr>
        <w:trPr>
          <w:trHeight w:val="244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Лёгкая атлетика (модуль "Легкая атлетика")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2694" w:type="dxa"/>
            <w:tcBorders/>
            <w:tcMar>
              <w:top w:w="50" w:type="dxa"/>
              <w:left w:w="100" w:type="dxa"/>
            </w:tcMar>
            <w:vAlign w:val="center"/>
          </w:tcPr>
          <w:p>
            <w:pPr>
              <w:spacing w:before="0" w:after="0"/>
              <w:ind w:left="135"/>
              <w:jc w:val="left"/>
            </w:pPr>
            <w:hyperlink r:id="rId46">
              <w:r>
                <w:rPr>
                  <w:rFonts w:ascii="Times New Roman" w:hAnsi="Times New Roman"/>
                  <w:b w:val="false"/>
                  <w:i w:val="false"/>
                  <w:color w:val="0000ff"/>
                  <w:sz w:val="22"/>
                  <w:u w:val="single"/>
                </w:rPr>
                <w:t>http://school-collection.edu.ru/-</w:t>
              </w:r>
            </w:hyperlink>
            <w:r>
              <w:rPr>
                <w:rFonts w:ascii="Times New Roman" w:hAnsi="Times New Roman"/>
                <w:b w:val="false"/>
                <w:i w:val="false"/>
                <w:color w:val="000000"/>
                <w:sz w:val="24"/>
              </w:rPr>
              <w:t xml:space="preserve"> ЕДИНАЯ КОЛЛЕКЦИЯ ЦИФРОВЫХ ОБРАЗОВАТЕЛЬНЫХ РЕСУРСОВ. </w:t>
            </w:r>
            <w:hyperlink r:id="rId47">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48">
              <w:r>
                <w:rPr>
                  <w:rFonts w:ascii="Times New Roman" w:hAnsi="Times New Roman"/>
                  <w:b w:val="false"/>
                  <w:i w:val="false"/>
                  <w:color w:val="0000ff"/>
                  <w:sz w:val="22"/>
                  <w:u w:val="single"/>
                </w:rPr>
                <w:t>http://fizkultura-na5.ru/.https://fk-i-s.ru/.http://www.fizkult-ura.ru/</w:t>
              </w:r>
            </w:hyperlink>
          </w:p>
        </w:tc>
      </w:tr>
      <w:tr>
        <w:trPr>
          <w:trHeight w:val="244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Зимние виды спорта (модуль "Зимние виды спорта")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2694" w:type="dxa"/>
            <w:tcBorders/>
            <w:tcMar>
              <w:top w:w="50" w:type="dxa"/>
              <w:left w:w="100" w:type="dxa"/>
            </w:tcMar>
            <w:vAlign w:val="center"/>
          </w:tcPr>
          <w:p>
            <w:pPr>
              <w:spacing w:before="0" w:after="0"/>
              <w:ind w:left="135"/>
              <w:jc w:val="left"/>
            </w:pPr>
            <w:hyperlink r:id="rId49">
              <w:r>
                <w:rPr>
                  <w:rFonts w:ascii="Times New Roman" w:hAnsi="Times New Roman"/>
                  <w:b w:val="false"/>
                  <w:i w:val="false"/>
                  <w:color w:val="0000ff"/>
                  <w:sz w:val="22"/>
                  <w:u w:val="single"/>
                </w:rPr>
                <w:t>http://school-collection.edu.ru/-</w:t>
              </w:r>
            </w:hyperlink>
            <w:r>
              <w:rPr>
                <w:rFonts w:ascii="Times New Roman" w:hAnsi="Times New Roman"/>
                <w:b w:val="false"/>
                <w:i w:val="false"/>
                <w:color w:val="000000"/>
                <w:sz w:val="24"/>
              </w:rPr>
              <w:t xml:space="preserve"> ЕДИНАЯ КОЛЛЕКЦИЯ ЦИФРОВЫХ ОБРАЗОВАТЕЛЬНЫХ РЕСУРСОВ. </w:t>
            </w:r>
            <w:hyperlink r:id="rId50">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51">
              <w:r>
                <w:rPr>
                  <w:rFonts w:ascii="Times New Roman" w:hAnsi="Times New Roman"/>
                  <w:b w:val="false"/>
                  <w:i w:val="false"/>
                  <w:color w:val="0000ff"/>
                  <w:sz w:val="22"/>
                  <w:u w:val="single"/>
                </w:rPr>
                <w:t>http://fizkultura-na5.ru/.https://fk-i-s.ru/.http://www.fizkult-ura.ru/</w:t>
              </w:r>
            </w:hyperlink>
          </w:p>
        </w:tc>
      </w:tr>
      <w:tr>
        <w:trPr>
          <w:trHeight w:val="244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Спортивные игры. Баскетбол (модуль "Спортивные игры")</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2694" w:type="dxa"/>
            <w:tcBorders/>
            <w:tcMar>
              <w:top w:w="50" w:type="dxa"/>
              <w:left w:w="100" w:type="dxa"/>
            </w:tcMar>
            <w:vAlign w:val="center"/>
          </w:tcPr>
          <w:p>
            <w:pPr>
              <w:spacing w:before="0" w:after="0"/>
              <w:ind w:left="135"/>
              <w:jc w:val="left"/>
            </w:pPr>
            <w:hyperlink r:id="rId52">
              <w:r>
                <w:rPr>
                  <w:rFonts w:ascii="Times New Roman" w:hAnsi="Times New Roman"/>
                  <w:b w:val="false"/>
                  <w:i w:val="false"/>
                  <w:color w:val="0000ff"/>
                  <w:sz w:val="22"/>
                  <w:u w:val="single"/>
                </w:rPr>
                <w:t>http://school-collection.edu.ru/-</w:t>
              </w:r>
            </w:hyperlink>
            <w:r>
              <w:rPr>
                <w:rFonts w:ascii="Times New Roman" w:hAnsi="Times New Roman"/>
                <w:b w:val="false"/>
                <w:i w:val="false"/>
                <w:color w:val="000000"/>
                <w:sz w:val="24"/>
              </w:rPr>
              <w:t xml:space="preserve"> ЕДИНАЯ КОЛЛЕКЦИЯ ЦИФРОВЫХ ОБРАЗОВАТЕЛЬНЫХ РЕСУРСОВ. </w:t>
            </w:r>
            <w:hyperlink r:id="rId53">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54">
              <w:r>
                <w:rPr>
                  <w:rFonts w:ascii="Times New Roman" w:hAnsi="Times New Roman"/>
                  <w:b w:val="false"/>
                  <w:i w:val="false"/>
                  <w:color w:val="0000ff"/>
                  <w:sz w:val="22"/>
                  <w:u w:val="single"/>
                </w:rPr>
                <w:t>http://fizkultura-na5.ru/.https://fk-i-s.ru/.http://www.fizkult-ura.ru/</w:t>
              </w:r>
            </w:hyperlink>
          </w:p>
        </w:tc>
      </w:tr>
      <w:tr>
        <w:trPr>
          <w:trHeight w:val="244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Спортивные игры. Волейбол (модуль "Спортивные игры")</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2694" w:type="dxa"/>
            <w:tcBorders/>
            <w:tcMar>
              <w:top w:w="50" w:type="dxa"/>
              <w:left w:w="100" w:type="dxa"/>
            </w:tcMar>
            <w:vAlign w:val="center"/>
          </w:tcPr>
          <w:p>
            <w:pPr>
              <w:spacing w:before="0" w:after="0"/>
              <w:ind w:left="135"/>
              <w:jc w:val="left"/>
            </w:pPr>
            <w:hyperlink r:id="rId55">
              <w:r>
                <w:rPr>
                  <w:rFonts w:ascii="Times New Roman" w:hAnsi="Times New Roman"/>
                  <w:b w:val="false"/>
                  <w:i w:val="false"/>
                  <w:color w:val="0000ff"/>
                  <w:sz w:val="22"/>
                  <w:u w:val="single"/>
                </w:rPr>
                <w:t>http://school-collection.edu.ru/-</w:t>
              </w:r>
            </w:hyperlink>
            <w:r>
              <w:rPr>
                <w:rFonts w:ascii="Times New Roman" w:hAnsi="Times New Roman"/>
                <w:b w:val="false"/>
                <w:i w:val="false"/>
                <w:color w:val="000000"/>
                <w:sz w:val="24"/>
              </w:rPr>
              <w:t xml:space="preserve"> ЕДИНАЯ КОЛЛЕКЦИЯ ЦИФРОВЫХ ОБРАЗОВАТЕЛЬНЫХ РЕСУРСОВ. </w:t>
            </w:r>
            <w:hyperlink r:id="rId56">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57">
              <w:r>
                <w:rPr>
                  <w:rFonts w:ascii="Times New Roman" w:hAnsi="Times New Roman"/>
                  <w:b w:val="false"/>
                  <w:i w:val="false"/>
                  <w:color w:val="0000ff"/>
                  <w:sz w:val="22"/>
                  <w:u w:val="single"/>
                </w:rPr>
                <w:t>http://fizkultura-na5.ru/.https://fk-i-s.ru/.http://www.fizkult-ura.ru/</w:t>
              </w:r>
            </w:hyperlink>
          </w:p>
        </w:tc>
      </w:tr>
      <w:tr>
        <w:trPr>
          <w:trHeight w:val="2580"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Спортивные игры. Футбол (модуль "Спортивные игры")</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2694" w:type="dxa"/>
            <w:tcBorders/>
            <w:tcMar>
              <w:top w:w="50" w:type="dxa"/>
              <w:left w:w="100" w:type="dxa"/>
            </w:tcMar>
            <w:vAlign w:val="center"/>
          </w:tcPr>
          <w:p>
            <w:pPr>
              <w:spacing w:before="0" w:after="0"/>
              <w:ind w:left="135"/>
              <w:jc w:val="left"/>
            </w:pPr>
            <w:hyperlink r:id="rId58">
              <w:r>
                <w:rPr>
                  <w:rFonts w:ascii="Times New Roman" w:hAnsi="Times New Roman"/>
                  <w:b w:val="false"/>
                  <w:i w:val="false"/>
                  <w:color w:val="0000ff"/>
                  <w:sz w:val="22"/>
                  <w:u w:val="single"/>
                </w:rPr>
                <w:t>http://school-collection.edu.ru/-</w:t>
              </w:r>
            </w:hyperlink>
            <w:r>
              <w:rPr>
                <w:rFonts w:ascii="Times New Roman" w:hAnsi="Times New Roman"/>
                <w:b w:val="false"/>
                <w:i w:val="false"/>
                <w:color w:val="000000"/>
                <w:sz w:val="24"/>
              </w:rPr>
              <w:t xml:space="preserve"> ЕДИНАЯ КОЛЛЕКЦИЯ ЦИФРОВЫХ ОБРАЗОВАТЕЛЬНЫХ РЕСУРСОВ. </w:t>
            </w:r>
            <w:hyperlink r:id="rId59">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60">
              <w:r>
                <w:rPr>
                  <w:rFonts w:ascii="Times New Roman" w:hAnsi="Times New Roman"/>
                  <w:b w:val="false"/>
                  <w:i w:val="false"/>
                  <w:color w:val="0000ff"/>
                  <w:sz w:val="22"/>
                  <w:u w:val="single"/>
                </w:rPr>
                <w:t>http://fizkultura-na5.ru/.https://fk-i-s.ru/.http://www.fizkult-ura.ru/</w:t>
              </w:r>
            </w:hyperlink>
          </w:p>
        </w:tc>
      </w:tr>
      <w:tr>
        <w:trPr>
          <w:trHeight w:val="244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Подготовка к выполнению нормативных требований комплекса ГТО (модуль "Спорт")</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2694" w:type="dxa"/>
            <w:tcBorders/>
            <w:tcMar>
              <w:top w:w="50" w:type="dxa"/>
              <w:left w:w="100" w:type="dxa"/>
            </w:tcMar>
            <w:vAlign w:val="center"/>
          </w:tcPr>
          <w:p>
            <w:pPr>
              <w:spacing w:before="0" w:after="0"/>
              <w:ind w:left="135"/>
              <w:jc w:val="left"/>
            </w:pPr>
            <w:hyperlink r:id="rId61">
              <w:r>
                <w:rPr>
                  <w:rFonts w:ascii="Times New Roman" w:hAnsi="Times New Roman"/>
                  <w:b w:val="false"/>
                  <w:i w:val="false"/>
                  <w:color w:val="0000ff"/>
                  <w:sz w:val="22"/>
                  <w:u w:val="single"/>
                </w:rPr>
                <w:t>http://school-collection.edu.ru/-</w:t>
              </w:r>
            </w:hyperlink>
            <w:r>
              <w:rPr>
                <w:rFonts w:ascii="Times New Roman" w:hAnsi="Times New Roman"/>
                <w:b w:val="false"/>
                <w:i w:val="false"/>
                <w:color w:val="000000"/>
                <w:sz w:val="24"/>
              </w:rPr>
              <w:t xml:space="preserve"> ЕДИНАЯ КОЛЛЕКЦИЯ ЦИФРОВЫХ ОБРАЗОВАТЕЛЬНЫХ РЕСУРСОВ. </w:t>
            </w:r>
            <w:hyperlink r:id="rId62">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63">
              <w:r>
                <w:rPr>
                  <w:rFonts w:ascii="Times New Roman" w:hAnsi="Times New Roman"/>
                  <w:b w:val="false"/>
                  <w:i w:val="false"/>
                  <w:color w:val="0000ff"/>
                  <w:sz w:val="22"/>
                  <w:u w:val="single"/>
                </w:rPr>
                <w:t>http://fizkultura-na5.ru/.https://fk-i-s.ru/.http://www.fizkult-ura.ru/</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62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7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62 </w:t>
            </w:r>
          </w:p>
        </w:tc>
        <w:tc>
          <w:tcPr>
            <w:tcW w:w="2694"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7 КЛАСС </w:t>
      </w:r>
    </w:p>
    <w:tbl>
      <w:tblPr>
        <w:tblW w:w="0" w:type="auto"/>
        <w:tblCellSpacing w:w="20" w:type="nil"/>
        <w:tblBorders>
          <w:top w:val="single"/>
          <w:left w:val="single"/>
          <w:bottom w:val="single"/>
          <w:right w:val="single"/>
          <w:insideH w:val="single"/>
          <w:insideV w:val="single"/>
        </w:tblBorders>
      </w:tblPr>
      <w:tblGrid>
        <w:gridCol w:w="729"/>
        <w:gridCol w:w="2560"/>
        <w:gridCol w:w="1421"/>
        <w:gridCol w:w="2456"/>
        <w:gridCol w:w="2579"/>
        <w:gridCol w:w="3849"/>
      </w:tblGrid>
      <w:tr>
        <w:trPr>
          <w:trHeight w:val="300" w:hRule="atLeast"/>
          <w:trHeight w:val="144" w:hRule="atLeast"/>
        </w:trPr>
        <w:tc>
          <w:tcPr>
            <w:tcW w:w="51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81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9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9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1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0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Знания о физической культуре</w:t>
            </w:r>
          </w:p>
        </w:tc>
      </w:tr>
      <w:tr>
        <w:trPr>
          <w:trHeight w:val="244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Знания о физической культуре</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hyperlink r:id="rId64">
              <w:r>
                <w:rPr>
                  <w:rFonts w:ascii="Times New Roman" w:hAnsi="Times New Roman"/>
                  <w:b w:val="false"/>
                  <w:i w:val="false"/>
                  <w:color w:val="0000ff"/>
                  <w:sz w:val="22"/>
                  <w:u w:val="single"/>
                </w:rPr>
                <w:t>http://school-collection.edu.ru/-</w:t>
              </w:r>
            </w:hyperlink>
            <w:r>
              <w:rPr>
                <w:rFonts w:ascii="Times New Roman" w:hAnsi="Times New Roman"/>
                <w:b w:val="false"/>
                <w:i w:val="false"/>
                <w:color w:val="000000"/>
                <w:sz w:val="24"/>
              </w:rPr>
              <w:t xml:space="preserve"> ЕДИНАЯ КОЛЛЕКЦИЯ ЦИФРОВЫХ ОБРАЗОВАТЕЛЬНЫХ РЕСУРСОВ. </w:t>
            </w:r>
            <w:hyperlink r:id="rId65">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66">
              <w:r>
                <w:rPr>
                  <w:rFonts w:ascii="Times New Roman" w:hAnsi="Times New Roman"/>
                  <w:b w:val="false"/>
                  <w:i w:val="false"/>
                  <w:color w:val="0000ff"/>
                  <w:sz w:val="22"/>
                  <w:u w:val="single"/>
                </w:rPr>
                <w:t>http://fizkultura-na5.ru/.https://fk-i-s.ru/.http://www.fizkult-ura.ru/</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Способы самостоятельной деятельности</w:t>
            </w:r>
          </w:p>
        </w:tc>
      </w:tr>
      <w:tr>
        <w:trPr>
          <w:trHeight w:val="244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Способы самостоятельной деятельности</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hyperlink r:id="rId67">
              <w:r>
                <w:rPr>
                  <w:rFonts w:ascii="Times New Roman" w:hAnsi="Times New Roman"/>
                  <w:b w:val="false"/>
                  <w:i w:val="false"/>
                  <w:color w:val="0000ff"/>
                  <w:sz w:val="22"/>
                  <w:u w:val="single"/>
                </w:rPr>
                <w:t>http://school-collection.edu.ru/-</w:t>
              </w:r>
            </w:hyperlink>
            <w:r>
              <w:rPr>
                <w:rFonts w:ascii="Times New Roman" w:hAnsi="Times New Roman"/>
                <w:b w:val="false"/>
                <w:i w:val="false"/>
                <w:color w:val="000000"/>
                <w:sz w:val="24"/>
              </w:rPr>
              <w:t xml:space="preserve"> ЕДИНАЯ КОЛЛЕКЦИЯ ЦИФРОВЫХ ОБРАЗОВАТЕЛЬНЫХ РЕСУРСОВ. </w:t>
            </w:r>
            <w:hyperlink r:id="rId68">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69">
              <w:r>
                <w:rPr>
                  <w:rFonts w:ascii="Times New Roman" w:hAnsi="Times New Roman"/>
                  <w:b w:val="false"/>
                  <w:i w:val="false"/>
                  <w:color w:val="0000ff"/>
                  <w:sz w:val="22"/>
                  <w:u w:val="single"/>
                </w:rPr>
                <w:t>http://fizkultura-na5.ru/.https://fk-i-s.ru/.http://www.fizkult-ura.ru/</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ФИЗИЧЕСКОЕ СОВЕРШЕНСТВОВАНИЕ</w:t>
            </w: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Физкультурно-оздоровительная деятельность</w:t>
            </w:r>
          </w:p>
        </w:tc>
      </w:tr>
      <w:tr>
        <w:trPr>
          <w:trHeight w:val="2640"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Физкультурно-оздоровительная деятельность</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hyperlink r:id="rId70">
              <w:r>
                <w:rPr>
                  <w:rFonts w:ascii="Times New Roman" w:hAnsi="Times New Roman"/>
                  <w:b w:val="false"/>
                  <w:i w:val="false"/>
                  <w:color w:val="0000ff"/>
                  <w:sz w:val="22"/>
                  <w:u w:val="single"/>
                </w:rPr>
                <w:t>http://school-collection.edu.ru/-</w:t>
              </w:r>
            </w:hyperlink>
            <w:r>
              <w:rPr>
                <w:rFonts w:ascii="Times New Roman" w:hAnsi="Times New Roman"/>
                <w:b w:val="false"/>
                <w:i w:val="false"/>
                <w:color w:val="000000"/>
                <w:sz w:val="24"/>
              </w:rPr>
              <w:t xml:space="preserve"> ЕДИНАЯ КОЛЛЕКЦИЯ ЦИФРОВЫХ ОБРАЗОВАТЕЛЬНЫХ РЕСУРСОВ. </w:t>
            </w:r>
            <w:hyperlink r:id="rId71">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72">
              <w:r>
                <w:rPr>
                  <w:rFonts w:ascii="Times New Roman" w:hAnsi="Times New Roman"/>
                  <w:b w:val="false"/>
                  <w:i w:val="false"/>
                  <w:color w:val="0000ff"/>
                  <w:sz w:val="22"/>
                  <w:u w:val="single"/>
                </w:rPr>
                <w:t>http://fizkultura-na5.ru/.https://fk-i-s.ru/.http://www.fizkult-ura.ru/</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Спортивно-оздоровительная деятельность</w:t>
            </w:r>
          </w:p>
        </w:tc>
      </w:tr>
      <w:tr>
        <w:trPr>
          <w:trHeight w:val="244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Гимнастика (модуль "Гимнастика")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2694" w:type="dxa"/>
            <w:tcBorders/>
            <w:tcMar>
              <w:top w:w="50" w:type="dxa"/>
              <w:left w:w="100" w:type="dxa"/>
            </w:tcMar>
            <w:vAlign w:val="center"/>
          </w:tcPr>
          <w:p>
            <w:pPr>
              <w:spacing w:before="0" w:after="0"/>
              <w:ind w:left="135"/>
              <w:jc w:val="left"/>
            </w:pPr>
            <w:hyperlink r:id="rId73">
              <w:r>
                <w:rPr>
                  <w:rFonts w:ascii="Times New Roman" w:hAnsi="Times New Roman"/>
                  <w:b w:val="false"/>
                  <w:i w:val="false"/>
                  <w:color w:val="0000ff"/>
                  <w:sz w:val="22"/>
                  <w:u w:val="single"/>
                </w:rPr>
                <w:t>http://school-collection.edu.ru/-</w:t>
              </w:r>
            </w:hyperlink>
            <w:r>
              <w:rPr>
                <w:rFonts w:ascii="Times New Roman" w:hAnsi="Times New Roman"/>
                <w:b w:val="false"/>
                <w:i w:val="false"/>
                <w:color w:val="000000"/>
                <w:sz w:val="24"/>
              </w:rPr>
              <w:t xml:space="preserve"> ЕДИНАЯ КОЛЛЕКЦИЯ ЦИФРОВЫХ ОБРАЗОВАТЕЛЬНЫХ РЕСУРСОВ. </w:t>
            </w:r>
            <w:hyperlink r:id="rId74">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75">
              <w:r>
                <w:rPr>
                  <w:rFonts w:ascii="Times New Roman" w:hAnsi="Times New Roman"/>
                  <w:b w:val="false"/>
                  <w:i w:val="false"/>
                  <w:color w:val="0000ff"/>
                  <w:sz w:val="22"/>
                  <w:u w:val="single"/>
                </w:rPr>
                <w:t>http://fizkultura-na5.ru/.https://fk-i-s.ru/.http://www.fizkult-ura.ru/</w:t>
              </w:r>
            </w:hyperlink>
          </w:p>
        </w:tc>
      </w:tr>
      <w:tr>
        <w:trPr>
          <w:trHeight w:val="244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Лёгкая атлетика (модуль "Легкая атлетика")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2694" w:type="dxa"/>
            <w:tcBorders/>
            <w:tcMar>
              <w:top w:w="50" w:type="dxa"/>
              <w:left w:w="100" w:type="dxa"/>
            </w:tcMar>
            <w:vAlign w:val="center"/>
          </w:tcPr>
          <w:p>
            <w:pPr>
              <w:spacing w:before="0" w:after="0"/>
              <w:ind w:left="135"/>
              <w:jc w:val="left"/>
            </w:pPr>
            <w:hyperlink r:id="rId76">
              <w:r>
                <w:rPr>
                  <w:rFonts w:ascii="Times New Roman" w:hAnsi="Times New Roman"/>
                  <w:b w:val="false"/>
                  <w:i w:val="false"/>
                  <w:color w:val="0000ff"/>
                  <w:sz w:val="22"/>
                  <w:u w:val="single"/>
                </w:rPr>
                <w:t>http://school-collection.edu.ru/-</w:t>
              </w:r>
            </w:hyperlink>
            <w:r>
              <w:rPr>
                <w:rFonts w:ascii="Times New Roman" w:hAnsi="Times New Roman"/>
                <w:b w:val="false"/>
                <w:i w:val="false"/>
                <w:color w:val="000000"/>
                <w:sz w:val="24"/>
              </w:rPr>
              <w:t xml:space="preserve"> ЕДИНАЯ КОЛЛЕКЦИЯ ЦИФРОВЫХ ОБРАЗОВАТЕЛЬНЫХ РЕСУРСОВ. </w:t>
            </w:r>
            <w:hyperlink r:id="rId77">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78">
              <w:r>
                <w:rPr>
                  <w:rFonts w:ascii="Times New Roman" w:hAnsi="Times New Roman"/>
                  <w:b w:val="false"/>
                  <w:i w:val="false"/>
                  <w:color w:val="0000ff"/>
                  <w:sz w:val="22"/>
                  <w:u w:val="single"/>
                </w:rPr>
                <w:t>http://fizkultura-na5.ru/.https://fk-i-s.ru/.http://www.fizkult-ura.ru/</w:t>
              </w:r>
            </w:hyperlink>
          </w:p>
        </w:tc>
      </w:tr>
      <w:tr>
        <w:trPr>
          <w:trHeight w:val="244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Зимние виды спорта (модуль "Зимние виды спорта")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2694" w:type="dxa"/>
            <w:tcBorders/>
            <w:tcMar>
              <w:top w:w="50" w:type="dxa"/>
              <w:left w:w="100" w:type="dxa"/>
            </w:tcMar>
            <w:vAlign w:val="center"/>
          </w:tcPr>
          <w:p>
            <w:pPr>
              <w:spacing w:before="0" w:after="0"/>
              <w:ind w:left="135"/>
              <w:jc w:val="left"/>
            </w:pPr>
            <w:hyperlink r:id="rId79">
              <w:r>
                <w:rPr>
                  <w:rFonts w:ascii="Times New Roman" w:hAnsi="Times New Roman"/>
                  <w:b w:val="false"/>
                  <w:i w:val="false"/>
                  <w:color w:val="0000ff"/>
                  <w:sz w:val="22"/>
                  <w:u w:val="single"/>
                </w:rPr>
                <w:t>http://school-collection.edu.ru/-</w:t>
              </w:r>
            </w:hyperlink>
            <w:r>
              <w:rPr>
                <w:rFonts w:ascii="Times New Roman" w:hAnsi="Times New Roman"/>
                <w:b w:val="false"/>
                <w:i w:val="false"/>
                <w:color w:val="000000"/>
                <w:sz w:val="24"/>
              </w:rPr>
              <w:t xml:space="preserve"> ЕДИНАЯ КОЛЛЕКЦИЯ ЦИФРОВЫХ ОБРАЗОВАТЕЛЬНЫХ РЕСУРСОВ. </w:t>
            </w:r>
            <w:hyperlink r:id="rId80">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81">
              <w:r>
                <w:rPr>
                  <w:rFonts w:ascii="Times New Roman" w:hAnsi="Times New Roman"/>
                  <w:b w:val="false"/>
                  <w:i w:val="false"/>
                  <w:color w:val="0000ff"/>
                  <w:sz w:val="22"/>
                  <w:u w:val="single"/>
                </w:rPr>
                <w:t>http://fizkultura-na5.ru/.https://fk-i-s.ru/.http://www.fizkult-ura.ru/</w:t>
              </w:r>
            </w:hyperlink>
          </w:p>
        </w:tc>
      </w:tr>
      <w:tr>
        <w:trPr>
          <w:trHeight w:val="244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Спортивные игры. Баскетбол (модуль "Спортивные игры")</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2694" w:type="dxa"/>
            <w:tcBorders/>
            <w:tcMar>
              <w:top w:w="50" w:type="dxa"/>
              <w:left w:w="100" w:type="dxa"/>
            </w:tcMar>
            <w:vAlign w:val="center"/>
          </w:tcPr>
          <w:p>
            <w:pPr>
              <w:spacing w:before="0" w:after="0"/>
              <w:ind w:left="135"/>
              <w:jc w:val="left"/>
            </w:pPr>
            <w:hyperlink r:id="rId82">
              <w:r>
                <w:rPr>
                  <w:rFonts w:ascii="Times New Roman" w:hAnsi="Times New Roman"/>
                  <w:b w:val="false"/>
                  <w:i w:val="false"/>
                  <w:color w:val="0000ff"/>
                  <w:sz w:val="22"/>
                  <w:u w:val="single"/>
                </w:rPr>
                <w:t>http://school-collection.edu.ru/-</w:t>
              </w:r>
            </w:hyperlink>
            <w:r>
              <w:rPr>
                <w:rFonts w:ascii="Times New Roman" w:hAnsi="Times New Roman"/>
                <w:b w:val="false"/>
                <w:i w:val="false"/>
                <w:color w:val="000000"/>
                <w:sz w:val="24"/>
              </w:rPr>
              <w:t xml:space="preserve"> ЕДИНАЯ КОЛЛЕКЦИЯ ЦИФРОВЫХ ОБРАЗОВАТЕЛЬНЫХ РЕСУРСОВ. </w:t>
            </w:r>
            <w:hyperlink r:id="rId83">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84">
              <w:r>
                <w:rPr>
                  <w:rFonts w:ascii="Times New Roman" w:hAnsi="Times New Roman"/>
                  <w:b w:val="false"/>
                  <w:i w:val="false"/>
                  <w:color w:val="0000ff"/>
                  <w:sz w:val="22"/>
                  <w:u w:val="single"/>
                </w:rPr>
                <w:t>http://fizkultura-na5.ru/.https://fk-i-s.ru/.http://www.fizkult-ura.ru/</w:t>
              </w:r>
            </w:hyperlink>
          </w:p>
        </w:tc>
      </w:tr>
      <w:tr>
        <w:trPr>
          <w:trHeight w:val="244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Спортивные игры. Волейбол (модуль "Спортивные игры")</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2694" w:type="dxa"/>
            <w:tcBorders/>
            <w:tcMar>
              <w:top w:w="50" w:type="dxa"/>
              <w:left w:w="100" w:type="dxa"/>
            </w:tcMar>
            <w:vAlign w:val="center"/>
          </w:tcPr>
          <w:p>
            <w:pPr>
              <w:spacing w:before="0" w:after="0"/>
              <w:ind w:left="135"/>
              <w:jc w:val="left"/>
            </w:pPr>
            <w:hyperlink r:id="rId85">
              <w:r>
                <w:rPr>
                  <w:rFonts w:ascii="Times New Roman" w:hAnsi="Times New Roman"/>
                  <w:b w:val="false"/>
                  <w:i w:val="false"/>
                  <w:color w:val="0000ff"/>
                  <w:sz w:val="22"/>
                  <w:u w:val="single"/>
                </w:rPr>
                <w:t>http://school-collection.edu.ru/-</w:t>
              </w:r>
            </w:hyperlink>
            <w:r>
              <w:rPr>
                <w:rFonts w:ascii="Times New Roman" w:hAnsi="Times New Roman"/>
                <w:b w:val="false"/>
                <w:i w:val="false"/>
                <w:color w:val="000000"/>
                <w:sz w:val="24"/>
              </w:rPr>
              <w:t xml:space="preserve"> ЕДИНАЯ КОЛЛЕКЦИЯ ЦИФРОВЫХ ОБРАЗОВАТЕЛЬНЫХ РЕСУРСОВ. </w:t>
            </w:r>
            <w:hyperlink r:id="rId86">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87">
              <w:r>
                <w:rPr>
                  <w:rFonts w:ascii="Times New Roman" w:hAnsi="Times New Roman"/>
                  <w:b w:val="false"/>
                  <w:i w:val="false"/>
                  <w:color w:val="0000ff"/>
                  <w:sz w:val="22"/>
                  <w:u w:val="single"/>
                </w:rPr>
                <w:t>http://fizkultura-na5.ru/.https://fk-i-s.ru/.http://www.fizkult-ura.ru/</w:t>
              </w:r>
            </w:hyperlink>
          </w:p>
        </w:tc>
      </w:tr>
      <w:tr>
        <w:trPr>
          <w:trHeight w:val="283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Спортивные игры. Футбол (модуль "Спортивные игры")</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2694" w:type="dxa"/>
            <w:tcBorders/>
            <w:tcMar>
              <w:top w:w="50" w:type="dxa"/>
              <w:left w:w="100" w:type="dxa"/>
            </w:tcMar>
            <w:vAlign w:val="center"/>
          </w:tcPr>
          <w:p>
            <w:pPr>
              <w:spacing w:before="0" w:after="0"/>
              <w:ind w:left="135"/>
              <w:jc w:val="left"/>
            </w:pPr>
            <w:hyperlink r:id="rId88">
              <w:r>
                <w:rPr>
                  <w:rFonts w:ascii="Times New Roman" w:hAnsi="Times New Roman"/>
                  <w:b w:val="false"/>
                  <w:i w:val="false"/>
                  <w:color w:val="0000ff"/>
                  <w:sz w:val="22"/>
                  <w:u w:val="single"/>
                </w:rPr>
                <w:t>http://school-collection.edu.ru/-</w:t>
              </w:r>
            </w:hyperlink>
            <w:r>
              <w:rPr>
                <w:rFonts w:ascii="Times New Roman" w:hAnsi="Times New Roman"/>
                <w:b w:val="false"/>
                <w:i w:val="false"/>
                <w:color w:val="000000"/>
                <w:sz w:val="24"/>
              </w:rPr>
              <w:t xml:space="preserve"> ЕДИНАЯ КОЛЛЕКЦИЯ ЦИФРОВЫХ ОБРАЗОВАТЕЛЬНЫХ РЕСУРСОВ. </w:t>
            </w:r>
            <w:hyperlink r:id="rId89">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90">
              <w:r>
                <w:rPr>
                  <w:rFonts w:ascii="Times New Roman" w:hAnsi="Times New Roman"/>
                  <w:b w:val="false"/>
                  <w:i w:val="false"/>
                  <w:color w:val="0000ff"/>
                  <w:sz w:val="22"/>
                  <w:u w:val="single"/>
                </w:rPr>
                <w:t>http://fizkultura-na5.ru/.https://fk-i-s.ru/.http://www.fizkult-ura.ru/</w:t>
              </w:r>
            </w:hyperlink>
          </w:p>
        </w:tc>
      </w:tr>
      <w:tr>
        <w:trPr>
          <w:trHeight w:val="244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Подготовка к выполнению нормативных требований комплекса ГТО (модуль "Спорт")</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2694" w:type="dxa"/>
            <w:tcBorders/>
            <w:tcMar>
              <w:top w:w="50" w:type="dxa"/>
              <w:left w:w="100" w:type="dxa"/>
            </w:tcMar>
            <w:vAlign w:val="center"/>
          </w:tcPr>
          <w:p>
            <w:pPr>
              <w:spacing w:before="0" w:after="0"/>
              <w:ind w:left="135"/>
              <w:jc w:val="left"/>
            </w:pPr>
            <w:hyperlink r:id="rId91">
              <w:r>
                <w:rPr>
                  <w:rFonts w:ascii="Times New Roman" w:hAnsi="Times New Roman"/>
                  <w:b w:val="false"/>
                  <w:i w:val="false"/>
                  <w:color w:val="0000ff"/>
                  <w:sz w:val="22"/>
                  <w:u w:val="single"/>
                </w:rPr>
                <w:t>http://school-collection.edu.ru/-</w:t>
              </w:r>
            </w:hyperlink>
            <w:r>
              <w:rPr>
                <w:rFonts w:ascii="Times New Roman" w:hAnsi="Times New Roman"/>
                <w:b w:val="false"/>
                <w:i w:val="false"/>
                <w:color w:val="000000"/>
                <w:sz w:val="24"/>
              </w:rPr>
              <w:t xml:space="preserve"> ЕДИНАЯ КОЛЛЕКЦИЯ ЦИФРОВЫХ ОБРАЗОВАТЕЛЬНЫХ РЕСУРСОВ. </w:t>
            </w:r>
            <w:hyperlink r:id="rId92">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93">
              <w:r>
                <w:rPr>
                  <w:rFonts w:ascii="Times New Roman" w:hAnsi="Times New Roman"/>
                  <w:b w:val="false"/>
                  <w:i w:val="false"/>
                  <w:color w:val="0000ff"/>
                  <w:sz w:val="22"/>
                  <w:u w:val="single"/>
                </w:rPr>
                <w:t>http://fizkultura-na5.ru/.https://fk-i-s.ru/.http://www.fizkult-ura.ru/</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62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7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62 </w:t>
            </w:r>
          </w:p>
        </w:tc>
        <w:tc>
          <w:tcPr>
            <w:tcW w:w="2694"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8 КЛАСС </w:t>
      </w:r>
    </w:p>
    <w:tbl>
      <w:tblPr>
        <w:tblW w:w="0" w:type="auto"/>
        <w:tblCellSpacing w:w="20" w:type="nil"/>
        <w:tblBorders>
          <w:top w:val="single"/>
          <w:left w:val="single"/>
          <w:bottom w:val="single"/>
          <w:right w:val="single"/>
          <w:insideH w:val="single"/>
          <w:insideV w:val="single"/>
        </w:tblBorders>
      </w:tblPr>
      <w:tblGrid>
        <w:gridCol w:w="729"/>
        <w:gridCol w:w="2560"/>
        <w:gridCol w:w="1421"/>
        <w:gridCol w:w="2456"/>
        <w:gridCol w:w="2579"/>
        <w:gridCol w:w="3849"/>
      </w:tblGrid>
      <w:tr>
        <w:trPr>
          <w:trHeight w:val="300" w:hRule="atLeast"/>
          <w:trHeight w:val="144" w:hRule="atLeast"/>
        </w:trPr>
        <w:tc>
          <w:tcPr>
            <w:tcW w:w="51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81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9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9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1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0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Знания о физической культуре</w:t>
            </w:r>
          </w:p>
        </w:tc>
      </w:tr>
      <w:tr>
        <w:trPr>
          <w:trHeight w:val="244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Знания о физической культуре</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hyperlink r:id="rId94">
              <w:r>
                <w:rPr>
                  <w:rFonts w:ascii="Times New Roman" w:hAnsi="Times New Roman"/>
                  <w:b w:val="false"/>
                  <w:i w:val="false"/>
                  <w:color w:val="0000ff"/>
                  <w:sz w:val="22"/>
                  <w:u w:val="single"/>
                </w:rPr>
                <w:t>http://school-collection.edu.ru/-</w:t>
              </w:r>
            </w:hyperlink>
            <w:r>
              <w:rPr>
                <w:rFonts w:ascii="Times New Roman" w:hAnsi="Times New Roman"/>
                <w:b w:val="false"/>
                <w:i w:val="false"/>
                <w:color w:val="000000"/>
                <w:sz w:val="24"/>
              </w:rPr>
              <w:t xml:space="preserve"> ЕДИНАЯ КОЛЛЕКЦИЯ ЦИФРОВЫХ ОБРАЗОВАТЕЛЬНЫХ РЕСУРСОВ. </w:t>
            </w:r>
            <w:hyperlink r:id="rId95">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96">
              <w:r>
                <w:rPr>
                  <w:rFonts w:ascii="Times New Roman" w:hAnsi="Times New Roman"/>
                  <w:b w:val="false"/>
                  <w:i w:val="false"/>
                  <w:color w:val="0000ff"/>
                  <w:sz w:val="22"/>
                  <w:u w:val="single"/>
                </w:rPr>
                <w:t>http://fizkultura-na5.ru/.https://fk-i-s.ru/.http://www.fizkult-ura.ru/</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Способы самостоятельной деятельности</w:t>
            </w:r>
          </w:p>
        </w:tc>
      </w:tr>
      <w:tr>
        <w:trPr>
          <w:trHeight w:val="244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Способы самостоятельной деятельности</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hyperlink r:id="rId97">
              <w:r>
                <w:rPr>
                  <w:rFonts w:ascii="Times New Roman" w:hAnsi="Times New Roman"/>
                  <w:b w:val="false"/>
                  <w:i w:val="false"/>
                  <w:color w:val="0000ff"/>
                  <w:sz w:val="22"/>
                  <w:u w:val="single"/>
                </w:rPr>
                <w:t>http://school-collection.edu.ru/-</w:t>
              </w:r>
            </w:hyperlink>
            <w:r>
              <w:rPr>
                <w:rFonts w:ascii="Times New Roman" w:hAnsi="Times New Roman"/>
                <w:b w:val="false"/>
                <w:i w:val="false"/>
                <w:color w:val="000000"/>
                <w:sz w:val="24"/>
              </w:rPr>
              <w:t xml:space="preserve"> ЕДИНАЯ КОЛЛЕКЦИЯ ЦИФРОВЫХ ОБРАЗОВАТЕЛЬНЫХ РЕСУРСОВ. </w:t>
            </w:r>
            <w:hyperlink r:id="rId98">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99">
              <w:r>
                <w:rPr>
                  <w:rFonts w:ascii="Times New Roman" w:hAnsi="Times New Roman"/>
                  <w:b w:val="false"/>
                  <w:i w:val="false"/>
                  <w:color w:val="0000ff"/>
                  <w:sz w:val="22"/>
                  <w:u w:val="single"/>
                </w:rPr>
                <w:t>http://fizkultura-na5.ru/.https://fk-i-s.ru/.http://www.fizkult-ura.ru/</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ФИЗИЧЕСКОЕ СОВЕРШЕНСТВОВАНИЕ</w:t>
            </w: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Физкультурно-оздоровительная деятельность</w:t>
            </w:r>
          </w:p>
        </w:tc>
      </w:tr>
      <w:tr>
        <w:trPr>
          <w:trHeight w:val="244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Физкультурно-оздоровительная деятельность</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hyperlink r:id="rId100">
              <w:r>
                <w:rPr>
                  <w:rFonts w:ascii="Times New Roman" w:hAnsi="Times New Roman"/>
                  <w:b w:val="false"/>
                  <w:i w:val="false"/>
                  <w:color w:val="0000ff"/>
                  <w:sz w:val="22"/>
                  <w:u w:val="single"/>
                </w:rPr>
                <w:t>http://school-collection.edu.ru/-</w:t>
              </w:r>
            </w:hyperlink>
            <w:r>
              <w:rPr>
                <w:rFonts w:ascii="Times New Roman" w:hAnsi="Times New Roman"/>
                <w:b w:val="false"/>
                <w:i w:val="false"/>
                <w:color w:val="000000"/>
                <w:sz w:val="24"/>
              </w:rPr>
              <w:t xml:space="preserve"> ЕДИНАЯ КОЛЛЕКЦИЯ ЦИФРОВЫХ ОБРАЗОВАТЕЛЬНЫХ РЕСУРСОВ. </w:t>
            </w:r>
            <w:hyperlink r:id="rId101">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102">
              <w:r>
                <w:rPr>
                  <w:rFonts w:ascii="Times New Roman" w:hAnsi="Times New Roman"/>
                  <w:b w:val="false"/>
                  <w:i w:val="false"/>
                  <w:color w:val="0000ff"/>
                  <w:sz w:val="22"/>
                  <w:u w:val="single"/>
                </w:rPr>
                <w:t>http://fizkultura-na5.ru/.https://fk-i-s.ru/.http://www.fizkult-ura.ru/</w:t>
              </w:r>
            </w:hyperlink>
          </w:p>
        </w:tc>
      </w:tr>
      <w:tr>
        <w:trPr>
          <w:trHeight w:val="45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Спортивно-оздоровительная деятельность</w:t>
            </w:r>
          </w:p>
        </w:tc>
      </w:tr>
      <w:tr>
        <w:trPr>
          <w:trHeight w:val="244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Гимнастика (модуль "Гимнастика")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2694" w:type="dxa"/>
            <w:tcBorders/>
            <w:tcMar>
              <w:top w:w="50" w:type="dxa"/>
              <w:left w:w="100" w:type="dxa"/>
            </w:tcMar>
            <w:vAlign w:val="center"/>
          </w:tcPr>
          <w:p>
            <w:pPr>
              <w:spacing w:before="0" w:after="0"/>
              <w:ind w:left="135"/>
              <w:jc w:val="left"/>
            </w:pPr>
            <w:hyperlink r:id="rId103">
              <w:r>
                <w:rPr>
                  <w:rFonts w:ascii="Times New Roman" w:hAnsi="Times New Roman"/>
                  <w:b w:val="false"/>
                  <w:i w:val="false"/>
                  <w:color w:val="0000ff"/>
                  <w:sz w:val="22"/>
                  <w:u w:val="single"/>
                </w:rPr>
                <w:t>http://school-collection.edu.ru/-</w:t>
              </w:r>
            </w:hyperlink>
            <w:r>
              <w:rPr>
                <w:rFonts w:ascii="Times New Roman" w:hAnsi="Times New Roman"/>
                <w:b w:val="false"/>
                <w:i w:val="false"/>
                <w:color w:val="000000"/>
                <w:sz w:val="24"/>
              </w:rPr>
              <w:t xml:space="preserve"> ЕДИНАЯ КОЛЛЕКЦИЯ ЦИФРОВЫХ ОБРАЗОВАТЕЛЬНЫХ РЕСУРСОВ. </w:t>
            </w:r>
            <w:hyperlink r:id="rId104">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105">
              <w:r>
                <w:rPr>
                  <w:rFonts w:ascii="Times New Roman" w:hAnsi="Times New Roman"/>
                  <w:b w:val="false"/>
                  <w:i w:val="false"/>
                  <w:color w:val="0000ff"/>
                  <w:sz w:val="22"/>
                  <w:u w:val="single"/>
                </w:rPr>
                <w:t>http://fizkultura-na5.ru/.https://fk-i-s.ru/.http://www.fizkult-ura.ru/</w:t>
              </w:r>
            </w:hyperlink>
          </w:p>
        </w:tc>
      </w:tr>
      <w:tr>
        <w:trPr>
          <w:trHeight w:val="244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Лёгкая атлетика (модуль "Легкая атлетика")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2694" w:type="dxa"/>
            <w:tcBorders/>
            <w:tcMar>
              <w:top w:w="50" w:type="dxa"/>
              <w:left w:w="100" w:type="dxa"/>
            </w:tcMar>
            <w:vAlign w:val="center"/>
          </w:tcPr>
          <w:p>
            <w:pPr>
              <w:spacing w:before="0" w:after="0"/>
              <w:ind w:left="135"/>
              <w:jc w:val="left"/>
            </w:pPr>
            <w:hyperlink r:id="rId106">
              <w:r>
                <w:rPr>
                  <w:rFonts w:ascii="Times New Roman" w:hAnsi="Times New Roman"/>
                  <w:b w:val="false"/>
                  <w:i w:val="false"/>
                  <w:color w:val="0000ff"/>
                  <w:sz w:val="22"/>
                  <w:u w:val="single"/>
                </w:rPr>
                <w:t>http://school-collection.edu.ru/-</w:t>
              </w:r>
            </w:hyperlink>
            <w:r>
              <w:rPr>
                <w:rFonts w:ascii="Times New Roman" w:hAnsi="Times New Roman"/>
                <w:b w:val="false"/>
                <w:i w:val="false"/>
                <w:color w:val="000000"/>
                <w:sz w:val="24"/>
              </w:rPr>
              <w:t xml:space="preserve"> ЕДИНАЯ КОЛЛЕКЦИЯ ЦИФРОВЫХ ОБРАЗОВАТЕЛЬНЫХ РЕСУРСОВ. </w:t>
            </w:r>
            <w:hyperlink r:id="rId107">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108">
              <w:r>
                <w:rPr>
                  <w:rFonts w:ascii="Times New Roman" w:hAnsi="Times New Roman"/>
                  <w:b w:val="false"/>
                  <w:i w:val="false"/>
                  <w:color w:val="0000ff"/>
                  <w:sz w:val="22"/>
                  <w:u w:val="single"/>
                </w:rPr>
                <w:t>http://fizkultura-na5.ru/.https://fk-i-s.ru/.http://www.fizkult-ura.ru/</w:t>
              </w:r>
            </w:hyperlink>
          </w:p>
        </w:tc>
      </w:tr>
      <w:tr>
        <w:trPr>
          <w:trHeight w:val="244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Зимние виды спорта (модуль "Зимние виды спорта")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2694" w:type="dxa"/>
            <w:tcBorders/>
            <w:tcMar>
              <w:top w:w="50" w:type="dxa"/>
              <w:left w:w="100" w:type="dxa"/>
            </w:tcMar>
            <w:vAlign w:val="center"/>
          </w:tcPr>
          <w:p>
            <w:pPr>
              <w:spacing w:before="0" w:after="0"/>
              <w:ind w:left="135"/>
              <w:jc w:val="left"/>
            </w:pPr>
            <w:hyperlink r:id="rId109">
              <w:r>
                <w:rPr>
                  <w:rFonts w:ascii="Times New Roman" w:hAnsi="Times New Roman"/>
                  <w:b w:val="false"/>
                  <w:i w:val="false"/>
                  <w:color w:val="0000ff"/>
                  <w:sz w:val="22"/>
                  <w:u w:val="single"/>
                </w:rPr>
                <w:t>http://school-collection.edu.ru/-</w:t>
              </w:r>
            </w:hyperlink>
            <w:r>
              <w:rPr>
                <w:rFonts w:ascii="Times New Roman" w:hAnsi="Times New Roman"/>
                <w:b w:val="false"/>
                <w:i w:val="false"/>
                <w:color w:val="000000"/>
                <w:sz w:val="24"/>
              </w:rPr>
              <w:t xml:space="preserve"> ЕДИНАЯ КОЛЛЕКЦИЯ ЦИФРОВЫХ ОБРАЗОВАТЕЛЬНЫХ РЕСУРСОВ. </w:t>
            </w:r>
            <w:hyperlink r:id="rId110">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111">
              <w:r>
                <w:rPr>
                  <w:rFonts w:ascii="Times New Roman" w:hAnsi="Times New Roman"/>
                  <w:b w:val="false"/>
                  <w:i w:val="false"/>
                  <w:color w:val="0000ff"/>
                  <w:sz w:val="22"/>
                  <w:u w:val="single"/>
                </w:rPr>
                <w:t>http://fizkultura-na5.ru/.https://fk-i-s.ru/.http://www.fizkult-ura.ru/</w:t>
              </w:r>
            </w:hyperlink>
          </w:p>
        </w:tc>
      </w:tr>
      <w:tr>
        <w:trPr>
          <w:trHeight w:val="244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Плавание (модуль "Плавание")</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694" w:type="dxa"/>
            <w:tcBorders/>
            <w:tcMar>
              <w:top w:w="50" w:type="dxa"/>
              <w:left w:w="100" w:type="dxa"/>
            </w:tcMar>
            <w:vAlign w:val="center"/>
          </w:tcPr>
          <w:p>
            <w:pPr>
              <w:spacing w:before="0" w:after="0"/>
              <w:ind w:left="135"/>
              <w:jc w:val="left"/>
            </w:pPr>
            <w:hyperlink r:id="rId112">
              <w:r>
                <w:rPr>
                  <w:rFonts w:ascii="Times New Roman" w:hAnsi="Times New Roman"/>
                  <w:b w:val="false"/>
                  <w:i w:val="false"/>
                  <w:color w:val="0000ff"/>
                  <w:sz w:val="22"/>
                  <w:u w:val="single"/>
                </w:rPr>
                <w:t>http://school-collection.edu.ru/-</w:t>
              </w:r>
            </w:hyperlink>
            <w:r>
              <w:rPr>
                <w:rFonts w:ascii="Times New Roman" w:hAnsi="Times New Roman"/>
                <w:b w:val="false"/>
                <w:i w:val="false"/>
                <w:color w:val="000000"/>
                <w:sz w:val="24"/>
              </w:rPr>
              <w:t xml:space="preserve"> ЕДИНАЯ КОЛЛЕКЦИЯ ЦИФРОВЫХ ОБРАЗОВАТЕЛЬНЫХ РЕСУРСОВ. </w:t>
            </w:r>
            <w:hyperlink r:id="rId113">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114">
              <w:r>
                <w:rPr>
                  <w:rFonts w:ascii="Times New Roman" w:hAnsi="Times New Roman"/>
                  <w:b w:val="false"/>
                  <w:i w:val="false"/>
                  <w:color w:val="0000ff"/>
                  <w:sz w:val="22"/>
                  <w:u w:val="single"/>
                </w:rPr>
                <w:t>http://fizkultura-na5.ru/.https://fk-i-s.ru/.http://www.fizkult-ura.ru/</w:t>
              </w:r>
            </w:hyperlink>
          </w:p>
        </w:tc>
      </w:tr>
      <w:tr>
        <w:trPr>
          <w:trHeight w:val="244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Спортивные игры. Баскетбол (модуль "Спортивные игры")</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2694" w:type="dxa"/>
            <w:tcBorders/>
            <w:tcMar>
              <w:top w:w="50" w:type="dxa"/>
              <w:left w:w="100" w:type="dxa"/>
            </w:tcMar>
            <w:vAlign w:val="center"/>
          </w:tcPr>
          <w:p>
            <w:pPr>
              <w:spacing w:before="0" w:after="0"/>
              <w:ind w:left="135"/>
              <w:jc w:val="left"/>
            </w:pPr>
            <w:hyperlink r:id="rId115">
              <w:r>
                <w:rPr>
                  <w:rFonts w:ascii="Times New Roman" w:hAnsi="Times New Roman"/>
                  <w:b w:val="false"/>
                  <w:i w:val="false"/>
                  <w:color w:val="0000ff"/>
                  <w:sz w:val="22"/>
                  <w:u w:val="single"/>
                </w:rPr>
                <w:t>http://school-collection.edu.ru/-</w:t>
              </w:r>
            </w:hyperlink>
            <w:r>
              <w:rPr>
                <w:rFonts w:ascii="Times New Roman" w:hAnsi="Times New Roman"/>
                <w:b w:val="false"/>
                <w:i w:val="false"/>
                <w:color w:val="000000"/>
                <w:sz w:val="24"/>
              </w:rPr>
              <w:t xml:space="preserve"> ЕДИНАЯ КОЛЛЕКЦИЯ ЦИФРОВЫХ ОБРАЗОВАТЕЛЬНЫХ РЕСУРСОВ. </w:t>
            </w:r>
            <w:hyperlink r:id="rId116">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117">
              <w:r>
                <w:rPr>
                  <w:rFonts w:ascii="Times New Roman" w:hAnsi="Times New Roman"/>
                  <w:b w:val="false"/>
                  <w:i w:val="false"/>
                  <w:color w:val="0000ff"/>
                  <w:sz w:val="22"/>
                  <w:u w:val="single"/>
                </w:rPr>
                <w:t>http://fizkultura-na5.ru/.https://fk-i-s.ru/.http://www.fizkult-ura.ru/</w:t>
              </w:r>
            </w:hyperlink>
          </w:p>
        </w:tc>
      </w:tr>
      <w:tr>
        <w:trPr>
          <w:trHeight w:val="316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Спортивные игры. Волейбол (модуль "Спортивные игры")</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2694" w:type="dxa"/>
            <w:tcBorders/>
            <w:tcMar>
              <w:top w:w="50" w:type="dxa"/>
              <w:left w:w="100" w:type="dxa"/>
            </w:tcMar>
            <w:vAlign w:val="center"/>
          </w:tcPr>
          <w:p>
            <w:pPr>
              <w:spacing w:before="0" w:after="0"/>
              <w:ind w:left="135"/>
              <w:jc w:val="left"/>
            </w:pPr>
            <w:hyperlink r:id="rId118">
              <w:r>
                <w:rPr>
                  <w:rFonts w:ascii="Times New Roman" w:hAnsi="Times New Roman"/>
                  <w:b w:val="false"/>
                  <w:i w:val="false"/>
                  <w:color w:val="0000ff"/>
                  <w:sz w:val="22"/>
                  <w:u w:val="single"/>
                </w:rPr>
                <w:t>http://school-collection.edu.ru/-</w:t>
              </w:r>
            </w:hyperlink>
            <w:r>
              <w:rPr>
                <w:rFonts w:ascii="Times New Roman" w:hAnsi="Times New Roman"/>
                <w:b w:val="false"/>
                <w:i w:val="false"/>
                <w:color w:val="000000"/>
                <w:sz w:val="24"/>
              </w:rPr>
              <w:t xml:space="preserve"> ЕДИНАЯ КОЛЛЕКЦИЯ ЦИФРОВЫХ ОБРАЗОВАТЕЛЬНЫХ РЕСУРСОВ. </w:t>
            </w:r>
            <w:hyperlink r:id="rId119">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120">
              <w:r>
                <w:rPr>
                  <w:rFonts w:ascii="Times New Roman" w:hAnsi="Times New Roman"/>
                  <w:b w:val="false"/>
                  <w:i w:val="false"/>
                  <w:color w:val="0000ff"/>
                  <w:sz w:val="22"/>
                  <w:u w:val="single"/>
                </w:rPr>
                <w:t>http://fizkultura-na5.ru/.https://fk-i-s.ru/.http://www.fizkult-ura.ru/</w:t>
              </w:r>
            </w:hyperlink>
          </w:p>
        </w:tc>
      </w:tr>
      <w:tr>
        <w:trPr>
          <w:trHeight w:val="244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Спортивные игры. Футбол (модуль "Спортивные игры")</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2694" w:type="dxa"/>
            <w:tcBorders/>
            <w:tcMar>
              <w:top w:w="50" w:type="dxa"/>
              <w:left w:w="100" w:type="dxa"/>
            </w:tcMar>
            <w:vAlign w:val="center"/>
          </w:tcPr>
          <w:p>
            <w:pPr>
              <w:spacing w:before="0" w:after="0"/>
              <w:ind w:left="135"/>
              <w:jc w:val="left"/>
            </w:pPr>
            <w:hyperlink r:id="rId121">
              <w:r>
                <w:rPr>
                  <w:rFonts w:ascii="Times New Roman" w:hAnsi="Times New Roman"/>
                  <w:b w:val="false"/>
                  <w:i w:val="false"/>
                  <w:color w:val="0000ff"/>
                  <w:sz w:val="22"/>
                  <w:u w:val="single"/>
                </w:rPr>
                <w:t>http://school-collection.edu.ru/-</w:t>
              </w:r>
            </w:hyperlink>
            <w:r>
              <w:rPr>
                <w:rFonts w:ascii="Times New Roman" w:hAnsi="Times New Roman"/>
                <w:b w:val="false"/>
                <w:i w:val="false"/>
                <w:color w:val="000000"/>
                <w:sz w:val="24"/>
              </w:rPr>
              <w:t xml:space="preserve"> ЕДИНАЯ КОЛЛЕКЦИЯ ЦИФРОВЫХ ОБРАЗОВАТЕЛЬНЫХ РЕСУРСОВ. </w:t>
            </w:r>
            <w:hyperlink r:id="rId122">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123">
              <w:r>
                <w:rPr>
                  <w:rFonts w:ascii="Times New Roman" w:hAnsi="Times New Roman"/>
                  <w:b w:val="false"/>
                  <w:i w:val="false"/>
                  <w:color w:val="0000ff"/>
                  <w:sz w:val="22"/>
                  <w:u w:val="single"/>
                </w:rPr>
                <w:t>http://fizkultura-na5.ru/.https://fk-i-s.ru/.http://www.fizkult-ura.ru/</w:t>
              </w:r>
            </w:hyperlink>
          </w:p>
        </w:tc>
      </w:tr>
      <w:tr>
        <w:trPr>
          <w:trHeight w:val="244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Подготовка к выполнению нормативных требований комплекса ГТО (модуль "Спорт")</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2694" w:type="dxa"/>
            <w:tcBorders/>
            <w:tcMar>
              <w:top w:w="50" w:type="dxa"/>
              <w:left w:w="100" w:type="dxa"/>
            </w:tcMar>
            <w:vAlign w:val="center"/>
          </w:tcPr>
          <w:p>
            <w:pPr>
              <w:spacing w:before="0" w:after="0"/>
              <w:ind w:left="135"/>
              <w:jc w:val="left"/>
            </w:pPr>
            <w:hyperlink r:id="rId124">
              <w:r>
                <w:rPr>
                  <w:rFonts w:ascii="Times New Roman" w:hAnsi="Times New Roman"/>
                  <w:b w:val="false"/>
                  <w:i w:val="false"/>
                  <w:color w:val="0000ff"/>
                  <w:sz w:val="22"/>
                  <w:u w:val="single"/>
                </w:rPr>
                <w:t>http://school-collection.edu.ru/-</w:t>
              </w:r>
            </w:hyperlink>
            <w:r>
              <w:rPr>
                <w:rFonts w:ascii="Times New Roman" w:hAnsi="Times New Roman"/>
                <w:b w:val="false"/>
                <w:i w:val="false"/>
                <w:color w:val="000000"/>
                <w:sz w:val="24"/>
              </w:rPr>
              <w:t xml:space="preserve"> ЕДИНАЯ КОЛЛЕКЦИЯ ЦИФРОВЫХ ОБРАЗОВАТЕЛЬНЫХ РЕСУРСОВ. </w:t>
            </w:r>
            <w:hyperlink r:id="rId125">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126">
              <w:r>
                <w:rPr>
                  <w:rFonts w:ascii="Times New Roman" w:hAnsi="Times New Roman"/>
                  <w:b w:val="false"/>
                  <w:i w:val="false"/>
                  <w:color w:val="0000ff"/>
                  <w:sz w:val="22"/>
                  <w:u w:val="single"/>
                </w:rPr>
                <w:t>http://fizkultura-na5.ru/.https://fk-i-s.ru/.http://www.fizkult-ura.ru/</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62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7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62 </w:t>
            </w:r>
          </w:p>
        </w:tc>
        <w:tc>
          <w:tcPr>
            <w:tcW w:w="2694"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9 КЛАСС </w:t>
      </w:r>
    </w:p>
    <w:tbl>
      <w:tblPr>
        <w:tblW w:w="0" w:type="auto"/>
        <w:tblCellSpacing w:w="20" w:type="nil"/>
        <w:tblBorders>
          <w:top w:val="single"/>
          <w:left w:val="single"/>
          <w:bottom w:val="single"/>
          <w:right w:val="single"/>
          <w:insideH w:val="single"/>
          <w:insideV w:val="single"/>
        </w:tblBorders>
      </w:tblPr>
      <w:tblGrid>
        <w:gridCol w:w="729"/>
        <w:gridCol w:w="2560"/>
        <w:gridCol w:w="1421"/>
        <w:gridCol w:w="2456"/>
        <w:gridCol w:w="2579"/>
        <w:gridCol w:w="3849"/>
      </w:tblGrid>
      <w:tr>
        <w:trPr>
          <w:trHeight w:val="300" w:hRule="atLeast"/>
          <w:trHeight w:val="144" w:hRule="atLeast"/>
        </w:trPr>
        <w:tc>
          <w:tcPr>
            <w:tcW w:w="51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81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9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9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1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0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Знания о физической культуре</w:t>
            </w:r>
          </w:p>
        </w:tc>
      </w:tr>
      <w:tr>
        <w:trPr>
          <w:trHeight w:val="244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Знания о физической культуре</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hyperlink r:id="rId127">
              <w:r>
                <w:rPr>
                  <w:rFonts w:ascii="Times New Roman" w:hAnsi="Times New Roman"/>
                  <w:b w:val="false"/>
                  <w:i w:val="false"/>
                  <w:color w:val="0000ff"/>
                  <w:sz w:val="22"/>
                  <w:u w:val="single"/>
                </w:rPr>
                <w:t>http://school-collection.edu.ru/-</w:t>
              </w:r>
            </w:hyperlink>
            <w:r>
              <w:rPr>
                <w:rFonts w:ascii="Times New Roman" w:hAnsi="Times New Roman"/>
                <w:b w:val="false"/>
                <w:i w:val="false"/>
                <w:color w:val="000000"/>
                <w:sz w:val="24"/>
              </w:rPr>
              <w:t xml:space="preserve"> ЕДИНАЯ КОЛЛЕКЦИЯ ЦИФРОВЫХ ОБРАЗОВАТЕЛЬНЫХ РЕСУРСОВ. </w:t>
            </w:r>
            <w:hyperlink r:id="rId128">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129">
              <w:r>
                <w:rPr>
                  <w:rFonts w:ascii="Times New Roman" w:hAnsi="Times New Roman"/>
                  <w:b w:val="false"/>
                  <w:i w:val="false"/>
                  <w:color w:val="0000ff"/>
                  <w:sz w:val="22"/>
                  <w:u w:val="single"/>
                </w:rPr>
                <w:t>http://fizkultura-na5.ru/.https://fk-i-s.ru/.http://www.fizkult-ura.ru/</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Способы самостоятельной деятельности</w:t>
            </w:r>
          </w:p>
        </w:tc>
      </w:tr>
      <w:tr>
        <w:trPr>
          <w:trHeight w:val="244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Способы самостоятельной деятельности</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hyperlink r:id="rId130">
              <w:r>
                <w:rPr>
                  <w:rFonts w:ascii="Times New Roman" w:hAnsi="Times New Roman"/>
                  <w:b w:val="false"/>
                  <w:i w:val="false"/>
                  <w:color w:val="0000ff"/>
                  <w:sz w:val="22"/>
                  <w:u w:val="single"/>
                </w:rPr>
                <w:t>http://school-collection.edu.ru/-</w:t>
              </w:r>
            </w:hyperlink>
            <w:r>
              <w:rPr>
                <w:rFonts w:ascii="Times New Roman" w:hAnsi="Times New Roman"/>
                <w:b w:val="false"/>
                <w:i w:val="false"/>
                <w:color w:val="000000"/>
                <w:sz w:val="24"/>
              </w:rPr>
              <w:t xml:space="preserve"> ЕДИНАЯ КОЛЛЕКЦИЯ ЦИФРОВЫХ ОБРАЗОВАТЕЛЬНЫХ РЕСУРСОВ. </w:t>
            </w:r>
            <w:hyperlink r:id="rId131">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132">
              <w:r>
                <w:rPr>
                  <w:rFonts w:ascii="Times New Roman" w:hAnsi="Times New Roman"/>
                  <w:b w:val="false"/>
                  <w:i w:val="false"/>
                  <w:color w:val="0000ff"/>
                  <w:sz w:val="22"/>
                  <w:u w:val="single"/>
                </w:rPr>
                <w:t>http://fizkultura-na5.ru/.https://fk-i-s.ru/.http://www.fizkult-ura.ru/</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ФИЗИЧЕСКОЕ СОВЕРШЕНСТВОВАНИЕ</w:t>
            </w: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Физкультурно-оздоровительная деятельность</w:t>
            </w:r>
          </w:p>
        </w:tc>
      </w:tr>
      <w:tr>
        <w:trPr>
          <w:trHeight w:val="2850"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Физкультурно-оздоровительная деятельность</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hyperlink r:id="rId133">
              <w:r>
                <w:rPr>
                  <w:rFonts w:ascii="Times New Roman" w:hAnsi="Times New Roman"/>
                  <w:b w:val="false"/>
                  <w:i w:val="false"/>
                  <w:color w:val="0000ff"/>
                  <w:sz w:val="22"/>
                  <w:u w:val="single"/>
                </w:rPr>
                <w:t>http://school-collection.edu.ru/-</w:t>
              </w:r>
            </w:hyperlink>
            <w:r>
              <w:rPr>
                <w:rFonts w:ascii="Times New Roman" w:hAnsi="Times New Roman"/>
                <w:b w:val="false"/>
                <w:i w:val="false"/>
                <w:color w:val="000000"/>
                <w:sz w:val="24"/>
              </w:rPr>
              <w:t xml:space="preserve"> ЕДИНАЯ КОЛЛЕКЦИЯ ЦИФРОВЫХ ОБРАЗОВАТЕЛЬНЫХ РЕСУРСОВ. </w:t>
            </w:r>
            <w:hyperlink r:id="rId134">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135">
              <w:r>
                <w:rPr>
                  <w:rFonts w:ascii="Times New Roman" w:hAnsi="Times New Roman"/>
                  <w:b w:val="false"/>
                  <w:i w:val="false"/>
                  <w:color w:val="0000ff"/>
                  <w:sz w:val="22"/>
                  <w:u w:val="single"/>
                </w:rPr>
                <w:t>http://fizkultura-na5.ru/.https://fk-i-s.ru/.http://www.fizkult-ura.ru/</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Спортивно-оздоровительная деятельность</w:t>
            </w:r>
          </w:p>
        </w:tc>
      </w:tr>
      <w:tr>
        <w:trPr>
          <w:trHeight w:val="244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Гимнастика (модуль "Гимнастика")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2694" w:type="dxa"/>
            <w:tcBorders/>
            <w:tcMar>
              <w:top w:w="50" w:type="dxa"/>
              <w:left w:w="100" w:type="dxa"/>
            </w:tcMar>
            <w:vAlign w:val="center"/>
          </w:tcPr>
          <w:p>
            <w:pPr>
              <w:spacing w:before="0" w:after="0"/>
              <w:ind w:left="135"/>
              <w:jc w:val="left"/>
            </w:pPr>
            <w:hyperlink r:id="rId136">
              <w:r>
                <w:rPr>
                  <w:rFonts w:ascii="Times New Roman" w:hAnsi="Times New Roman"/>
                  <w:b w:val="false"/>
                  <w:i w:val="false"/>
                  <w:color w:val="0000ff"/>
                  <w:sz w:val="22"/>
                  <w:u w:val="single"/>
                </w:rPr>
                <w:t>http://school-collection.edu.ru/-</w:t>
              </w:r>
            </w:hyperlink>
            <w:r>
              <w:rPr>
                <w:rFonts w:ascii="Times New Roman" w:hAnsi="Times New Roman"/>
                <w:b w:val="false"/>
                <w:i w:val="false"/>
                <w:color w:val="000000"/>
                <w:sz w:val="24"/>
              </w:rPr>
              <w:t xml:space="preserve"> ЕДИНАЯ КОЛЛЕКЦИЯ ЦИФРОВЫХ ОБРАЗОВАТЕЛЬНЫХ РЕСУРСОВ. </w:t>
            </w:r>
            <w:hyperlink r:id="rId137">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138">
              <w:r>
                <w:rPr>
                  <w:rFonts w:ascii="Times New Roman" w:hAnsi="Times New Roman"/>
                  <w:b w:val="false"/>
                  <w:i w:val="false"/>
                  <w:color w:val="0000ff"/>
                  <w:sz w:val="22"/>
                  <w:u w:val="single"/>
                </w:rPr>
                <w:t>http://fizkultura-na5.ru/.https://fk-i-s.ru/.http://www.fizkult-ura.ru/</w:t>
              </w:r>
            </w:hyperlink>
          </w:p>
        </w:tc>
      </w:tr>
      <w:tr>
        <w:trPr>
          <w:trHeight w:val="244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Лёгкая атлетика (модуль "Легкая атлетика")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2694" w:type="dxa"/>
            <w:tcBorders/>
            <w:tcMar>
              <w:top w:w="50" w:type="dxa"/>
              <w:left w:w="100" w:type="dxa"/>
            </w:tcMar>
            <w:vAlign w:val="center"/>
          </w:tcPr>
          <w:p>
            <w:pPr>
              <w:spacing w:before="0" w:after="0"/>
              <w:ind w:left="135"/>
              <w:jc w:val="left"/>
            </w:pPr>
            <w:hyperlink r:id="rId139">
              <w:r>
                <w:rPr>
                  <w:rFonts w:ascii="Times New Roman" w:hAnsi="Times New Roman"/>
                  <w:b w:val="false"/>
                  <w:i w:val="false"/>
                  <w:color w:val="0000ff"/>
                  <w:sz w:val="22"/>
                  <w:u w:val="single"/>
                </w:rPr>
                <w:t>http://school-collection.edu.ru/-</w:t>
              </w:r>
            </w:hyperlink>
            <w:r>
              <w:rPr>
                <w:rFonts w:ascii="Times New Roman" w:hAnsi="Times New Roman"/>
                <w:b w:val="false"/>
                <w:i w:val="false"/>
                <w:color w:val="000000"/>
                <w:sz w:val="24"/>
              </w:rPr>
              <w:t xml:space="preserve"> ЕДИНАЯ КОЛЛЕКЦИЯ ЦИФРОВЫХ ОБРАЗОВАТЕЛЬНЫХ РЕСУРСОВ. </w:t>
            </w:r>
            <w:hyperlink r:id="rId140">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141">
              <w:r>
                <w:rPr>
                  <w:rFonts w:ascii="Times New Roman" w:hAnsi="Times New Roman"/>
                  <w:b w:val="false"/>
                  <w:i w:val="false"/>
                  <w:color w:val="0000ff"/>
                  <w:sz w:val="22"/>
                  <w:u w:val="single"/>
                </w:rPr>
                <w:t>http://fizkultura-na5.ru/.https://fk-i-s.ru/.http://www.fizkult-ura.ru/</w:t>
              </w:r>
            </w:hyperlink>
          </w:p>
        </w:tc>
      </w:tr>
      <w:tr>
        <w:trPr>
          <w:trHeight w:val="244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Зимние виды спорта (модуль "Зимние виды спорта")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2694" w:type="dxa"/>
            <w:tcBorders/>
            <w:tcMar>
              <w:top w:w="50" w:type="dxa"/>
              <w:left w:w="100" w:type="dxa"/>
            </w:tcMar>
            <w:vAlign w:val="center"/>
          </w:tcPr>
          <w:p>
            <w:pPr>
              <w:spacing w:before="0" w:after="0"/>
              <w:ind w:left="135"/>
              <w:jc w:val="left"/>
            </w:pPr>
            <w:hyperlink r:id="rId142">
              <w:r>
                <w:rPr>
                  <w:rFonts w:ascii="Times New Roman" w:hAnsi="Times New Roman"/>
                  <w:b w:val="false"/>
                  <w:i w:val="false"/>
                  <w:color w:val="0000ff"/>
                  <w:sz w:val="22"/>
                  <w:u w:val="single"/>
                </w:rPr>
                <w:t>http://school-collection.edu.ru/-</w:t>
              </w:r>
            </w:hyperlink>
            <w:r>
              <w:rPr>
                <w:rFonts w:ascii="Times New Roman" w:hAnsi="Times New Roman"/>
                <w:b w:val="false"/>
                <w:i w:val="false"/>
                <w:color w:val="000000"/>
                <w:sz w:val="24"/>
              </w:rPr>
              <w:t xml:space="preserve"> ЕДИНАЯ КОЛЛЕКЦИЯ ЦИФРОВЫХ ОБРАЗОВАТЕЛЬНЫХ РЕСУРСОВ. </w:t>
            </w:r>
            <w:hyperlink r:id="rId143">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144">
              <w:r>
                <w:rPr>
                  <w:rFonts w:ascii="Times New Roman" w:hAnsi="Times New Roman"/>
                  <w:b w:val="false"/>
                  <w:i w:val="false"/>
                  <w:color w:val="0000ff"/>
                  <w:sz w:val="22"/>
                  <w:u w:val="single"/>
                </w:rPr>
                <w:t>http://fizkultura-na5.ru/.https://fk-i-s.ru/.http://www.fizkult-ura.ru/</w:t>
              </w:r>
            </w:hyperlink>
          </w:p>
        </w:tc>
      </w:tr>
      <w:tr>
        <w:trPr>
          <w:trHeight w:val="244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Плавание (модуль "Плавание")</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694" w:type="dxa"/>
            <w:tcBorders/>
            <w:tcMar>
              <w:top w:w="50" w:type="dxa"/>
              <w:left w:w="100" w:type="dxa"/>
            </w:tcMar>
            <w:vAlign w:val="center"/>
          </w:tcPr>
          <w:p>
            <w:pPr>
              <w:spacing w:before="0" w:after="0"/>
              <w:ind w:left="135"/>
              <w:jc w:val="left"/>
            </w:pPr>
            <w:hyperlink r:id="rId145">
              <w:r>
                <w:rPr>
                  <w:rFonts w:ascii="Times New Roman" w:hAnsi="Times New Roman"/>
                  <w:b w:val="false"/>
                  <w:i w:val="false"/>
                  <w:color w:val="0000ff"/>
                  <w:sz w:val="22"/>
                  <w:u w:val="single"/>
                </w:rPr>
                <w:t>http://school-collection.edu.ru/-</w:t>
              </w:r>
            </w:hyperlink>
            <w:r>
              <w:rPr>
                <w:rFonts w:ascii="Times New Roman" w:hAnsi="Times New Roman"/>
                <w:b w:val="false"/>
                <w:i w:val="false"/>
                <w:color w:val="000000"/>
                <w:sz w:val="24"/>
              </w:rPr>
              <w:t xml:space="preserve"> ЕДИНАЯ КОЛЛЕКЦИЯ ЦИФРОВЫХ ОБРАЗОВАТЕЛЬНЫХ РЕСУРСОВ. </w:t>
            </w:r>
            <w:hyperlink r:id="rId146">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147">
              <w:r>
                <w:rPr>
                  <w:rFonts w:ascii="Times New Roman" w:hAnsi="Times New Roman"/>
                  <w:b w:val="false"/>
                  <w:i w:val="false"/>
                  <w:color w:val="0000ff"/>
                  <w:sz w:val="22"/>
                  <w:u w:val="single"/>
                </w:rPr>
                <w:t>http://fizkultura-na5.ru/.https://fk-i-s.ru/.http://www.fizkult-ura.ru/</w:t>
              </w:r>
            </w:hyperlink>
          </w:p>
        </w:tc>
      </w:tr>
      <w:tr>
        <w:trPr>
          <w:trHeight w:val="316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Спортивные игры. Баскетбол (модуль "Спортивные игры")</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2694" w:type="dxa"/>
            <w:tcBorders/>
            <w:tcMar>
              <w:top w:w="50" w:type="dxa"/>
              <w:left w:w="100" w:type="dxa"/>
            </w:tcMar>
            <w:vAlign w:val="center"/>
          </w:tcPr>
          <w:p>
            <w:pPr>
              <w:spacing w:before="0" w:after="0"/>
              <w:ind w:left="135"/>
              <w:jc w:val="left"/>
            </w:pPr>
            <w:hyperlink r:id="rId148">
              <w:r>
                <w:rPr>
                  <w:rFonts w:ascii="Times New Roman" w:hAnsi="Times New Roman"/>
                  <w:b w:val="false"/>
                  <w:i w:val="false"/>
                  <w:color w:val="0000ff"/>
                  <w:sz w:val="22"/>
                  <w:u w:val="single"/>
                </w:rPr>
                <w:t>http://school-collection.edu.ru/-</w:t>
              </w:r>
            </w:hyperlink>
            <w:r>
              <w:rPr>
                <w:rFonts w:ascii="Times New Roman" w:hAnsi="Times New Roman"/>
                <w:b w:val="false"/>
                <w:i w:val="false"/>
                <w:color w:val="000000"/>
                <w:sz w:val="24"/>
              </w:rPr>
              <w:t xml:space="preserve"> ЕДИНАЯ КОЛЛЕКЦИЯ ЦИФРОВЫХ ОБРАЗОВАТЕЛЬНЫХ РЕСУРСОВ. </w:t>
            </w:r>
            <w:hyperlink r:id="rId149">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150">
              <w:r>
                <w:rPr>
                  <w:rFonts w:ascii="Times New Roman" w:hAnsi="Times New Roman"/>
                  <w:b w:val="false"/>
                  <w:i w:val="false"/>
                  <w:color w:val="0000ff"/>
                  <w:sz w:val="22"/>
                  <w:u w:val="single"/>
                </w:rPr>
                <w:t>http://fizkultura-na5.ru/.https://fk-i-s.ru/.http://www.fizkult-ura.ru/</w:t>
              </w:r>
            </w:hyperlink>
          </w:p>
        </w:tc>
      </w:tr>
      <w:tr>
        <w:trPr>
          <w:trHeight w:val="244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Спортивные игры. Волейбол (модуль "Спортивные игры")</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2694" w:type="dxa"/>
            <w:tcBorders/>
            <w:tcMar>
              <w:top w:w="50" w:type="dxa"/>
              <w:left w:w="100" w:type="dxa"/>
            </w:tcMar>
            <w:vAlign w:val="center"/>
          </w:tcPr>
          <w:p>
            <w:pPr>
              <w:spacing w:before="0" w:after="0"/>
              <w:ind w:left="135"/>
              <w:jc w:val="left"/>
            </w:pPr>
            <w:hyperlink r:id="rId151">
              <w:r>
                <w:rPr>
                  <w:rFonts w:ascii="Times New Roman" w:hAnsi="Times New Roman"/>
                  <w:b w:val="false"/>
                  <w:i w:val="false"/>
                  <w:color w:val="0000ff"/>
                  <w:sz w:val="22"/>
                  <w:u w:val="single"/>
                </w:rPr>
                <w:t>http://school-collection.edu.ru/-</w:t>
              </w:r>
            </w:hyperlink>
            <w:r>
              <w:rPr>
                <w:rFonts w:ascii="Times New Roman" w:hAnsi="Times New Roman"/>
                <w:b w:val="false"/>
                <w:i w:val="false"/>
                <w:color w:val="000000"/>
                <w:sz w:val="24"/>
              </w:rPr>
              <w:t xml:space="preserve"> ЕДИНАЯ КОЛЛЕКЦИЯ ЦИФРОВЫХ ОБРАЗОВАТЕЛЬНЫХ РЕСУРСОВ. </w:t>
            </w:r>
            <w:hyperlink r:id="rId152">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153">
              <w:r>
                <w:rPr>
                  <w:rFonts w:ascii="Times New Roman" w:hAnsi="Times New Roman"/>
                  <w:b w:val="false"/>
                  <w:i w:val="false"/>
                  <w:color w:val="0000ff"/>
                  <w:sz w:val="22"/>
                  <w:u w:val="single"/>
                </w:rPr>
                <w:t>http://fizkultura-na5.ru/.https://fk-i-s.ru/.http://www.fizkult-ura.ru/</w:t>
              </w:r>
            </w:hyperlink>
          </w:p>
        </w:tc>
      </w:tr>
      <w:tr>
        <w:trPr>
          <w:trHeight w:val="244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Спортивные игры. Футбол (модуль "Спортивные игры")</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2694" w:type="dxa"/>
            <w:tcBorders/>
            <w:tcMar>
              <w:top w:w="50" w:type="dxa"/>
              <w:left w:w="100" w:type="dxa"/>
            </w:tcMar>
            <w:vAlign w:val="center"/>
          </w:tcPr>
          <w:p>
            <w:pPr>
              <w:spacing w:before="0" w:after="0"/>
              <w:ind w:left="135"/>
              <w:jc w:val="left"/>
            </w:pPr>
            <w:hyperlink r:id="rId154">
              <w:r>
                <w:rPr>
                  <w:rFonts w:ascii="Times New Roman" w:hAnsi="Times New Roman"/>
                  <w:b w:val="false"/>
                  <w:i w:val="false"/>
                  <w:color w:val="0000ff"/>
                  <w:sz w:val="22"/>
                  <w:u w:val="single"/>
                </w:rPr>
                <w:t>http://school-collection.edu.ru/-</w:t>
              </w:r>
            </w:hyperlink>
            <w:r>
              <w:rPr>
                <w:rFonts w:ascii="Times New Roman" w:hAnsi="Times New Roman"/>
                <w:b w:val="false"/>
                <w:i w:val="false"/>
                <w:color w:val="000000"/>
                <w:sz w:val="24"/>
              </w:rPr>
              <w:t xml:space="preserve"> ЕДИНАЯ КОЛЛЕКЦИЯ ЦИФРОВЫХ ОБРАЗОВАТЕЛЬНЫХ РЕСУРСОВ. </w:t>
            </w:r>
            <w:hyperlink r:id="rId155">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156">
              <w:r>
                <w:rPr>
                  <w:rFonts w:ascii="Times New Roman" w:hAnsi="Times New Roman"/>
                  <w:b w:val="false"/>
                  <w:i w:val="false"/>
                  <w:color w:val="0000ff"/>
                  <w:sz w:val="22"/>
                  <w:u w:val="single"/>
                </w:rPr>
                <w:t>http://fizkultura-na5.ru/.https://fk-i-s.ru/.http://www.fizkult-ura.ru/</w:t>
              </w:r>
            </w:hyperlink>
          </w:p>
        </w:tc>
      </w:tr>
      <w:tr>
        <w:trPr>
          <w:trHeight w:val="244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Подготовка к выполнению нормативных требований комплекса ГТО (модуль "Спорт")</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2694" w:type="dxa"/>
            <w:tcBorders/>
            <w:tcMar>
              <w:top w:w="50" w:type="dxa"/>
              <w:left w:w="100" w:type="dxa"/>
            </w:tcMar>
            <w:vAlign w:val="center"/>
          </w:tcPr>
          <w:p>
            <w:pPr>
              <w:spacing w:before="0" w:after="0"/>
              <w:ind w:left="135"/>
              <w:jc w:val="left"/>
            </w:pPr>
            <w:hyperlink r:id="rId157">
              <w:r>
                <w:rPr>
                  <w:rFonts w:ascii="Times New Roman" w:hAnsi="Times New Roman"/>
                  <w:b w:val="false"/>
                  <w:i w:val="false"/>
                  <w:color w:val="0000ff"/>
                  <w:sz w:val="22"/>
                  <w:u w:val="single"/>
                </w:rPr>
                <w:t>http://school-collection.edu.ru/-</w:t>
              </w:r>
            </w:hyperlink>
            <w:r>
              <w:rPr>
                <w:rFonts w:ascii="Times New Roman" w:hAnsi="Times New Roman"/>
                <w:b w:val="false"/>
                <w:i w:val="false"/>
                <w:color w:val="000000"/>
                <w:sz w:val="24"/>
              </w:rPr>
              <w:t xml:space="preserve"> ЕДИНАЯ КОЛЛЕКЦИЯ ЦИФРОВЫХ ОБРАЗОВАТЕЛЬНЫХ РЕСУРСОВ. </w:t>
            </w:r>
            <w:hyperlink r:id="rId158">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159">
              <w:r>
                <w:rPr>
                  <w:rFonts w:ascii="Times New Roman" w:hAnsi="Times New Roman"/>
                  <w:b w:val="false"/>
                  <w:i w:val="false"/>
                  <w:color w:val="0000ff"/>
                  <w:sz w:val="22"/>
                  <w:u w:val="single"/>
                </w:rPr>
                <w:t>http://fizkultura-na5.ru/.https://fk-i-s.ru/.http://www.fizkult-ura.ru/</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62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7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62 </w:t>
            </w:r>
          </w:p>
        </w:tc>
        <w:tc>
          <w:tcPr>
            <w:tcW w:w="2694" w:type="dxa"/>
            <w:tcBorders/>
            <w:tcMar>
              <w:top w:w="50" w:type="dxa"/>
              <w:left w:w="100" w:type="dxa"/>
            </w:tcMar>
            <w:vAlign w:val="center"/>
          </w:tcPr>
          <w:p>
            <w:pPr>
              <w:jc w:val="left"/>
            </w:pPr>
          </w:p>
        </w:tc>
      </w:tr>
    </w:tbl>
    <w:p>
      <w:pPr>
        <w:sectPr>
          <w:pgSz w:w="16383" w:h="11906" w:orient="landscape"/>
        </w:sectPr>
      </w:pPr>
    </w:p>
    <w:bookmarkStart w:name="block-10693487" w:id="22"/>
    <w:p>
      <w:pPr>
        <w:sectPr>
          <w:pgSz w:w="16383" w:h="11906" w:orient="landscape"/>
        </w:sectPr>
      </w:pPr>
    </w:p>
    <w:bookmarkEnd w:id="22"/>
    <w:bookmarkEnd w:id="21"/>
    <w:bookmarkStart w:name="block-10693489" w:id="23"/>
    <w:p>
      <w:pPr>
        <w:spacing w:before="0" w:after="0"/>
        <w:ind w:left="120"/>
        <w:jc w:val="left"/>
      </w:pPr>
      <w:r>
        <w:rPr>
          <w:rFonts w:ascii="Times New Roman" w:hAnsi="Times New Roman"/>
          <w:b/>
          <w:i w:val="false"/>
          <w:color w:val="000000"/>
          <w:sz w:val="28"/>
        </w:rPr>
        <w:t xml:space="preserve"> ПОУРОЧНОЕ ПЛАНИРОВАНИЕ </w:t>
      </w:r>
    </w:p>
    <w:p>
      <w:pPr>
        <w:spacing w:before="0" w:after="0"/>
        <w:ind w:left="120"/>
        <w:jc w:val="left"/>
      </w:pPr>
      <w:r>
        <w:rPr>
          <w:rFonts w:ascii="Times New Roman" w:hAnsi="Times New Roman"/>
          <w:b/>
          <w:i w:val="false"/>
          <w:color w:val="000000"/>
          <w:sz w:val="28"/>
        </w:rPr>
        <w:t xml:space="preserve"> 5 КЛАСС </w:t>
      </w:r>
    </w:p>
    <w:tbl>
      <w:tblPr>
        <w:tblW w:w="0" w:type="auto"/>
        <w:tblCellSpacing w:w="20" w:type="nil"/>
        <w:tblBorders>
          <w:top w:val="single"/>
          <w:left w:val="single"/>
          <w:bottom w:val="single"/>
          <w:right w:val="single"/>
          <w:insideH w:val="single"/>
          <w:insideV w:val="single"/>
        </w:tblBorders>
      </w:tblPr>
      <w:tblGrid>
        <w:gridCol w:w="540"/>
        <w:gridCol w:w="2880"/>
        <w:gridCol w:w="1187"/>
        <w:gridCol w:w="2185"/>
        <w:gridCol w:w="2327"/>
        <w:gridCol w:w="1650"/>
        <w:gridCol w:w="2825"/>
      </w:tblGrid>
      <w:tr>
        <w:trPr>
          <w:trHeight w:val="300" w:hRule="atLeast"/>
          <w:trHeight w:val="144" w:hRule="atLeast"/>
        </w:trPr>
        <w:tc>
          <w:tcPr>
            <w:tcW w:w="37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5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7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3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2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2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Физическая культура в основной школе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hyperlink r:id="rId160">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161">
              <w:r>
                <w:rPr>
                  <w:rFonts w:ascii="Times New Roman" w:hAnsi="Times New Roman"/>
                  <w:b w:val="false"/>
                  <w:i w:val="false"/>
                  <w:color w:val="0000ff"/>
                  <w:sz w:val="22"/>
                  <w:u w:val="single"/>
                </w:rPr>
                <w:t>http://fizkultura-na5.ru/.https://fk-i-s.ru/.http://www.fizkult-ura.ru/</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Физическая культура и здоровый образ жизни человека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hyperlink r:id="rId162">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163">
              <w:r>
                <w:rPr>
                  <w:rFonts w:ascii="Times New Roman" w:hAnsi="Times New Roman"/>
                  <w:b w:val="false"/>
                  <w:i w:val="false"/>
                  <w:color w:val="0000ff"/>
                  <w:sz w:val="22"/>
                  <w:u w:val="single"/>
                </w:rPr>
                <w:t>http://fizkultura-na5.ru/.https://fk-i-s.ru/.http://www.fizkult-ura.ru/</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Бег на длинные дистанции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hyperlink r:id="rId164">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165">
              <w:r>
                <w:rPr>
                  <w:rFonts w:ascii="Times New Roman" w:hAnsi="Times New Roman"/>
                  <w:b w:val="false"/>
                  <w:i w:val="false"/>
                  <w:color w:val="0000ff"/>
                  <w:sz w:val="22"/>
                  <w:u w:val="single"/>
                </w:rPr>
                <w:t>http://fizkultura-na5.ru/.https://fk-i-s.ru/.http://www.fizkult-ura.ru/</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Равномерный бег в среднем темпе 3 км без учета времени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hyperlink r:id="rId166">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167">
              <w:r>
                <w:rPr>
                  <w:rFonts w:ascii="Times New Roman" w:hAnsi="Times New Roman"/>
                  <w:b w:val="false"/>
                  <w:i w:val="false"/>
                  <w:color w:val="0000ff"/>
                  <w:sz w:val="22"/>
                  <w:u w:val="single"/>
                </w:rPr>
                <w:t>http://fizkultura-na5.ru/.https://fk-i-s.ru/.http://www.fizkult-ura.ru/</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Бег на длинные дистанции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hyperlink r:id="rId168">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169">
              <w:r>
                <w:rPr>
                  <w:rFonts w:ascii="Times New Roman" w:hAnsi="Times New Roman"/>
                  <w:b w:val="false"/>
                  <w:i w:val="false"/>
                  <w:color w:val="0000ff"/>
                  <w:sz w:val="22"/>
                  <w:u w:val="single"/>
                </w:rPr>
                <w:t>http://fizkultura-na5.ru/.https://fk-i-s.ru/.http://www.fizkult-ura.ru/</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Бег на короткие дистанции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hyperlink r:id="rId170">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171">
              <w:r>
                <w:rPr>
                  <w:rFonts w:ascii="Times New Roman" w:hAnsi="Times New Roman"/>
                  <w:b w:val="false"/>
                  <w:i w:val="false"/>
                  <w:color w:val="0000ff"/>
                  <w:sz w:val="22"/>
                  <w:u w:val="single"/>
                </w:rPr>
                <w:t>http://fizkultura-na5.ru/.https://fk-i-s.ru/.http://www.fizkult-ura.ru/</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Совершенствование прыжков в высоту способом " ножницы"</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hyperlink r:id="rId172">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173">
              <w:r>
                <w:rPr>
                  <w:rFonts w:ascii="Times New Roman" w:hAnsi="Times New Roman"/>
                  <w:b w:val="false"/>
                  <w:i w:val="false"/>
                  <w:color w:val="0000ff"/>
                  <w:sz w:val="22"/>
                  <w:u w:val="single"/>
                </w:rPr>
                <w:t>http://fizkultura-na5.ru/.https://fk-i-s.ru/.http://www.fizkult-ura.ru/</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Бег на короткие дистанции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hyperlink r:id="rId174">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175">
              <w:r>
                <w:rPr>
                  <w:rFonts w:ascii="Times New Roman" w:hAnsi="Times New Roman"/>
                  <w:b w:val="false"/>
                  <w:i w:val="false"/>
                  <w:color w:val="0000ff"/>
                  <w:sz w:val="22"/>
                  <w:u w:val="single"/>
                </w:rPr>
                <w:t>http://fizkultura-na5.ru/.https://fk-i-s.ru/.http://www.fizkult-ura.ru/</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Прямая нижняя подача мяча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hyperlink r:id="rId176">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177">
              <w:r>
                <w:rPr>
                  <w:rFonts w:ascii="Times New Roman" w:hAnsi="Times New Roman"/>
                  <w:b w:val="false"/>
                  <w:i w:val="false"/>
                  <w:color w:val="0000ff"/>
                  <w:sz w:val="22"/>
                  <w:u w:val="single"/>
                </w:rPr>
                <w:t>http://fizkultura-na5.ru/.https://fk-i-s.ru/.http://www.fizkult-ura.ru/</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Прямая нижняя подача мяча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hyperlink r:id="rId178">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179">
              <w:r>
                <w:rPr>
                  <w:rFonts w:ascii="Times New Roman" w:hAnsi="Times New Roman"/>
                  <w:b w:val="false"/>
                  <w:i w:val="false"/>
                  <w:color w:val="0000ff"/>
                  <w:sz w:val="22"/>
                  <w:u w:val="single"/>
                </w:rPr>
                <w:t>http://fizkultura-na5.ru/.https://fk-i-s.ru/.http://www.fizkult-ura.ru/</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Приём и передача мяча снизу</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hyperlink r:id="rId180">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181">
              <w:r>
                <w:rPr>
                  <w:rFonts w:ascii="Times New Roman" w:hAnsi="Times New Roman"/>
                  <w:b w:val="false"/>
                  <w:i w:val="false"/>
                  <w:color w:val="0000ff"/>
                  <w:sz w:val="22"/>
                  <w:u w:val="single"/>
                </w:rPr>
                <w:t>http://fizkultura-na5.ru/.https://fk-i-s.ru/.http://www.fizkult-ura.ru/</w:t>
              </w:r>
            </w:hyperlink>
          </w:p>
        </w:tc>
      </w:tr>
      <w:tr>
        <w:trPr>
          <w:trHeight w:val="22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Приём и передача мяча снизу</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hyperlink r:id="rId182">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183">
              <w:r>
                <w:rPr>
                  <w:rFonts w:ascii="Times New Roman" w:hAnsi="Times New Roman"/>
                  <w:b w:val="false"/>
                  <w:i w:val="false"/>
                  <w:color w:val="0000ff"/>
                  <w:sz w:val="22"/>
                  <w:u w:val="single"/>
                </w:rPr>
                <w:t>http://fizkultura-na5.ru/.https://fk-i-s.ru/.http://www.fizkult-ura.ru/</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Приём и передача мяча сверху</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hyperlink r:id="rId184">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185">
              <w:r>
                <w:rPr>
                  <w:rFonts w:ascii="Times New Roman" w:hAnsi="Times New Roman"/>
                  <w:b w:val="false"/>
                  <w:i w:val="false"/>
                  <w:color w:val="0000ff"/>
                  <w:sz w:val="22"/>
                  <w:u w:val="single"/>
                </w:rPr>
                <w:t>http://fizkultura-na5.ru/.https://fk-i-s.ru/.http://www.fizkult-ura.ru/</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Приём и передача мяча сверху</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hyperlink r:id="rId186">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187">
              <w:r>
                <w:rPr>
                  <w:rFonts w:ascii="Times New Roman" w:hAnsi="Times New Roman"/>
                  <w:b w:val="false"/>
                  <w:i w:val="false"/>
                  <w:color w:val="0000ff"/>
                  <w:sz w:val="22"/>
                  <w:u w:val="single"/>
                </w:rPr>
                <w:t>http://fizkultura-na5.ru/.https://fk-i-s.ru/.http://www.fizkult-ura.ru/</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Технические действия с мячом</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hyperlink r:id="rId188">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189">
              <w:r>
                <w:rPr>
                  <w:rFonts w:ascii="Times New Roman" w:hAnsi="Times New Roman"/>
                  <w:b w:val="false"/>
                  <w:i w:val="false"/>
                  <w:color w:val="0000ff"/>
                  <w:sz w:val="22"/>
                  <w:u w:val="single"/>
                </w:rPr>
                <w:t>http://fizkultura-na5.ru/.https://fk-i-s.ru/.http://www.fizkult-ura.ru/</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Технические действия с мячом</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hyperlink r:id="rId190">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191">
              <w:r>
                <w:rPr>
                  <w:rFonts w:ascii="Times New Roman" w:hAnsi="Times New Roman"/>
                  <w:b w:val="false"/>
                  <w:i w:val="false"/>
                  <w:color w:val="0000ff"/>
                  <w:sz w:val="22"/>
                  <w:u w:val="single"/>
                </w:rPr>
                <w:t>http://fizkultura-na5.ru/.https://fk-i-s.ru/.http://www.fizkult-ura.ru/</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Технические действия с мячом</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hyperlink r:id="rId192">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193">
              <w:r>
                <w:rPr>
                  <w:rFonts w:ascii="Times New Roman" w:hAnsi="Times New Roman"/>
                  <w:b w:val="false"/>
                  <w:i w:val="false"/>
                  <w:color w:val="0000ff"/>
                  <w:sz w:val="22"/>
                  <w:u w:val="single"/>
                </w:rPr>
                <w:t>http://fizkultura-na5.ru/.https://fk-i-s.ru/.http://www.fizkult-ura.ru/</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Организация и проведение самостоятельных занятий</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hyperlink r:id="rId194">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195">
              <w:r>
                <w:rPr>
                  <w:rFonts w:ascii="Times New Roman" w:hAnsi="Times New Roman"/>
                  <w:b w:val="false"/>
                  <w:i w:val="false"/>
                  <w:color w:val="0000ff"/>
                  <w:sz w:val="22"/>
                  <w:u w:val="single"/>
                </w:rPr>
                <w:t>http://fizkultura-na5.ru/.https://fk-i-s.ru/.http://www.fizkult-ura.ru/</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Определение состояния организма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hyperlink r:id="rId196">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197">
              <w:r>
                <w:rPr>
                  <w:rFonts w:ascii="Times New Roman" w:hAnsi="Times New Roman"/>
                  <w:b w:val="false"/>
                  <w:i w:val="false"/>
                  <w:color w:val="0000ff"/>
                  <w:sz w:val="22"/>
                  <w:u w:val="single"/>
                </w:rPr>
                <w:t>http://fizkultura-na5.ru/.https://fk-i-s.ru/.http://www.fizkult-ura.ru/</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Кувырок вперёд и назад в группировке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hyperlink r:id="rId198">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199">
              <w:r>
                <w:rPr>
                  <w:rFonts w:ascii="Times New Roman" w:hAnsi="Times New Roman"/>
                  <w:b w:val="false"/>
                  <w:i w:val="false"/>
                  <w:color w:val="0000ff"/>
                  <w:sz w:val="22"/>
                  <w:u w:val="single"/>
                </w:rPr>
                <w:t>http://fizkultura-na5.ru/.https://fk-i-s.ru/.http://www.fizkult-ura.ru/</w:t>
              </w:r>
            </w:hyperlink>
          </w:p>
        </w:tc>
      </w:tr>
      <w:tr>
        <w:trPr>
          <w:trHeight w:val="17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Кувырок вперёд ноги «скрестно»</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hyperlink r:id="rId200">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201">
              <w:r>
                <w:rPr>
                  <w:rFonts w:ascii="Times New Roman" w:hAnsi="Times New Roman"/>
                  <w:b w:val="false"/>
                  <w:i w:val="false"/>
                  <w:color w:val="0000ff"/>
                  <w:sz w:val="22"/>
                  <w:u w:val="single"/>
                </w:rPr>
                <w:t>http://fizkultura-na5.ru/.https://fk-i-s.ru/.http://www.fizkult-ura.ru/</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Кувырок назад из стойки на лопатках</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hyperlink r:id="rId202">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203">
              <w:r>
                <w:rPr>
                  <w:rFonts w:ascii="Times New Roman" w:hAnsi="Times New Roman"/>
                  <w:b w:val="false"/>
                  <w:i w:val="false"/>
                  <w:color w:val="0000ff"/>
                  <w:sz w:val="22"/>
                  <w:u w:val="single"/>
                </w:rPr>
                <w:t>http://fizkultura-na5.ru/.https://fk-i-s.ru/.http://www.fizkult-ura.ru/</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Разучивание акробатической комбинации. Силовая подготовка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hyperlink r:id="rId204">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205">
              <w:r>
                <w:rPr>
                  <w:rFonts w:ascii="Times New Roman" w:hAnsi="Times New Roman"/>
                  <w:b w:val="false"/>
                  <w:i w:val="false"/>
                  <w:color w:val="0000ff"/>
                  <w:sz w:val="22"/>
                  <w:u w:val="single"/>
                </w:rPr>
                <w:t>http://fizkultura-na5.ru/.https://fk-i-s.ru/.http://www.fizkult-ura.ru/</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Опорные прыжки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hyperlink r:id="rId206">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207">
              <w:r>
                <w:rPr>
                  <w:rFonts w:ascii="Times New Roman" w:hAnsi="Times New Roman"/>
                  <w:b w:val="false"/>
                  <w:i w:val="false"/>
                  <w:color w:val="0000ff"/>
                  <w:sz w:val="22"/>
                  <w:u w:val="single"/>
                </w:rPr>
                <w:t>http://fizkultura-na5.ru/.https://fk-i-s.ru/.http://www.fizkult-ura.ru/</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Опорные прыжки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hyperlink r:id="rId208">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209">
              <w:r>
                <w:rPr>
                  <w:rFonts w:ascii="Times New Roman" w:hAnsi="Times New Roman"/>
                  <w:b w:val="false"/>
                  <w:i w:val="false"/>
                  <w:color w:val="0000ff"/>
                  <w:sz w:val="22"/>
                  <w:u w:val="single"/>
                </w:rPr>
                <w:t>http://fizkultura-na5.ru/.https://fk-i-s.ru/.http://www.fizkult-ura.ru/</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ловли мяча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hyperlink r:id="rId210">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211">
              <w:r>
                <w:rPr>
                  <w:rFonts w:ascii="Times New Roman" w:hAnsi="Times New Roman"/>
                  <w:b w:val="false"/>
                  <w:i w:val="false"/>
                  <w:color w:val="0000ff"/>
                  <w:sz w:val="22"/>
                  <w:u w:val="single"/>
                </w:rPr>
                <w:t>http://fizkultura-na5.ru/.https://fk-i-s.ru/.http://www.fizkult-ura.ru/</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ловли мяча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hyperlink r:id="rId212">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213">
              <w:r>
                <w:rPr>
                  <w:rFonts w:ascii="Times New Roman" w:hAnsi="Times New Roman"/>
                  <w:b w:val="false"/>
                  <w:i w:val="false"/>
                  <w:color w:val="0000ff"/>
                  <w:sz w:val="22"/>
                  <w:u w:val="single"/>
                </w:rPr>
                <w:t>http://fizkultura-na5.ru/.https://fk-i-s.ru/.http://www.fizkult-ura.ru/</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передачи мяча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hyperlink r:id="rId214">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215">
              <w:r>
                <w:rPr>
                  <w:rFonts w:ascii="Times New Roman" w:hAnsi="Times New Roman"/>
                  <w:b w:val="false"/>
                  <w:i w:val="false"/>
                  <w:color w:val="0000ff"/>
                  <w:sz w:val="22"/>
                  <w:u w:val="single"/>
                </w:rPr>
                <w:t>http://fizkultura-na5.ru/.https://fk-i-s.ru/.http://www.fizkult-ura.ru/</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Ведение мяча стоя на месте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hyperlink r:id="rId216">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217">
              <w:r>
                <w:rPr>
                  <w:rFonts w:ascii="Times New Roman" w:hAnsi="Times New Roman"/>
                  <w:b w:val="false"/>
                  <w:i w:val="false"/>
                  <w:color w:val="0000ff"/>
                  <w:sz w:val="22"/>
                  <w:u w:val="single"/>
                </w:rPr>
                <w:t>http://fizkultura-na5.ru/.https://fk-i-s.ru/.http://www.fizkult-ura.ru/</w:t>
              </w:r>
            </w:hyperlink>
          </w:p>
        </w:tc>
      </w:tr>
      <w:tr>
        <w:trPr>
          <w:trHeight w:val="22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Ведение мяча стоя на месте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hyperlink r:id="rId218">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219">
              <w:r>
                <w:rPr>
                  <w:rFonts w:ascii="Times New Roman" w:hAnsi="Times New Roman"/>
                  <w:b w:val="false"/>
                  <w:i w:val="false"/>
                  <w:color w:val="0000ff"/>
                  <w:sz w:val="22"/>
                  <w:u w:val="single"/>
                </w:rPr>
                <w:t>http://fizkultura-na5.ru/.https://fk-i-s.ru/.http://www.fizkult-ura.ru/</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Ведение мяча в движении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hyperlink r:id="rId220">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221">
              <w:r>
                <w:rPr>
                  <w:rFonts w:ascii="Times New Roman" w:hAnsi="Times New Roman"/>
                  <w:b w:val="false"/>
                  <w:i w:val="false"/>
                  <w:color w:val="0000ff"/>
                  <w:sz w:val="22"/>
                  <w:u w:val="single"/>
                </w:rPr>
                <w:t>http://fizkultura-na5.ru/.https://fk-i-s.ru/.http://www.fizkult-ura.ru/</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Ведение мяча в движении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hyperlink r:id="rId222">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223">
              <w:r>
                <w:rPr>
                  <w:rFonts w:ascii="Times New Roman" w:hAnsi="Times New Roman"/>
                  <w:b w:val="false"/>
                  <w:i w:val="false"/>
                  <w:color w:val="0000ff"/>
                  <w:sz w:val="22"/>
                  <w:u w:val="single"/>
                </w:rPr>
                <w:t>http://fizkultura-na5.ru/.https://fk-i-s.ru/.http://www.fizkult-ura.ru/</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Бросок баскетбольного мяча в корзину двумя руками от груди с места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hyperlink r:id="rId224">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225">
              <w:r>
                <w:rPr>
                  <w:rFonts w:ascii="Times New Roman" w:hAnsi="Times New Roman"/>
                  <w:b w:val="false"/>
                  <w:i w:val="false"/>
                  <w:color w:val="0000ff"/>
                  <w:sz w:val="22"/>
                  <w:u w:val="single"/>
                </w:rPr>
                <w:t>http://fizkultura-na5.ru/.https://fk-i-s.ru/.http://www.fizkult-ura.ru/</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Бросок баскетбольного мяча в корзину двумя руками от груди с места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hyperlink r:id="rId226">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227">
              <w:r>
                <w:rPr>
                  <w:rFonts w:ascii="Times New Roman" w:hAnsi="Times New Roman"/>
                  <w:b w:val="false"/>
                  <w:i w:val="false"/>
                  <w:color w:val="0000ff"/>
                  <w:sz w:val="22"/>
                  <w:u w:val="single"/>
                </w:rPr>
                <w:t>http://fizkultura-na5.ru/.https://fk-i-s.ru/.http://www.fizkult-ura.ru/</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утренней зарядки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hyperlink r:id="rId228">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229">
              <w:r>
                <w:rPr>
                  <w:rFonts w:ascii="Times New Roman" w:hAnsi="Times New Roman"/>
                  <w:b w:val="false"/>
                  <w:i w:val="false"/>
                  <w:color w:val="0000ff"/>
                  <w:sz w:val="22"/>
                  <w:u w:val="single"/>
                </w:rPr>
                <w:t>http://fizkultura-na5.ru/.https://fk-i-s.ru/.http://www.fizkult-ura.ru/</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Передвижение на лыжах попеременным двухшажным ходом</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hyperlink r:id="rId230">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231">
              <w:r>
                <w:rPr>
                  <w:rFonts w:ascii="Times New Roman" w:hAnsi="Times New Roman"/>
                  <w:b w:val="false"/>
                  <w:i w:val="false"/>
                  <w:color w:val="0000ff"/>
                  <w:sz w:val="22"/>
                  <w:u w:val="single"/>
                </w:rPr>
                <w:t>http://fizkultura-na5.ru/.https://fk-i-s.ru/.http://www.fizkult-ura.ru/</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Передвижение на лыжах попеременным двухшажным ходом</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hyperlink r:id="rId232">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233">
              <w:r>
                <w:rPr>
                  <w:rFonts w:ascii="Times New Roman" w:hAnsi="Times New Roman"/>
                  <w:b w:val="false"/>
                  <w:i w:val="false"/>
                  <w:color w:val="0000ff"/>
                  <w:sz w:val="22"/>
                  <w:u w:val="single"/>
                </w:rPr>
                <w:t>http://fizkultura-na5.ru/.https://fk-i-s.ru/.http://www.fizkult-ura.ru/</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Повороты на лыжах способом переступания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hyperlink r:id="rId234">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235">
              <w:r>
                <w:rPr>
                  <w:rFonts w:ascii="Times New Roman" w:hAnsi="Times New Roman"/>
                  <w:b w:val="false"/>
                  <w:i w:val="false"/>
                  <w:color w:val="0000ff"/>
                  <w:sz w:val="22"/>
                  <w:u w:val="single"/>
                </w:rPr>
                <w:t>http://fizkultura-na5.ru/.https://fk-i-s.ru/.http://www.fizkult-ura.ru/</w:t>
              </w:r>
            </w:hyperlink>
          </w:p>
        </w:tc>
      </w:tr>
      <w:tr>
        <w:trPr>
          <w:trHeight w:val="19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Повороты на лыжах способом переступания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hyperlink r:id="rId236">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237">
              <w:r>
                <w:rPr>
                  <w:rFonts w:ascii="Times New Roman" w:hAnsi="Times New Roman"/>
                  <w:b w:val="false"/>
                  <w:i w:val="false"/>
                  <w:color w:val="0000ff"/>
                  <w:sz w:val="22"/>
                  <w:u w:val="single"/>
                </w:rPr>
                <w:t>http://fizkultura-na5.ru/.https://fk-i-s.ru/.http://www.fizkult-ura.ru/</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Подъём в горку на лыжах способом «лесенка»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hyperlink r:id="rId238">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239">
              <w:r>
                <w:rPr>
                  <w:rFonts w:ascii="Times New Roman" w:hAnsi="Times New Roman"/>
                  <w:b w:val="false"/>
                  <w:i w:val="false"/>
                  <w:color w:val="0000ff"/>
                  <w:sz w:val="22"/>
                  <w:u w:val="single"/>
                </w:rPr>
                <w:t>http://fizkultura-na5.ru/.https://fk-i-s.ru/.http://www.fizkult-ura.ru/</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Подъём в горку на лыжах способом «лесенка»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hyperlink r:id="rId240">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241">
              <w:r>
                <w:rPr>
                  <w:rFonts w:ascii="Times New Roman" w:hAnsi="Times New Roman"/>
                  <w:b w:val="false"/>
                  <w:i w:val="false"/>
                  <w:color w:val="0000ff"/>
                  <w:sz w:val="22"/>
                  <w:u w:val="single"/>
                </w:rPr>
                <w:t>http://fizkultura-na5.ru/.https://fk-i-s.ru/.http://www.fizkult-ura.ru/</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Спуск на лыжах с пологого склона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hyperlink r:id="rId242">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243">
              <w:r>
                <w:rPr>
                  <w:rFonts w:ascii="Times New Roman" w:hAnsi="Times New Roman"/>
                  <w:b w:val="false"/>
                  <w:i w:val="false"/>
                  <w:color w:val="0000ff"/>
                  <w:sz w:val="22"/>
                  <w:u w:val="single"/>
                </w:rPr>
                <w:t>http://fizkultura-na5.ru/.https://fk-i-s.ru/.http://www.fizkult-ura.ru/</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Спуск на лыжах с пологого склона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hyperlink r:id="rId244">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245">
              <w:r>
                <w:rPr>
                  <w:rFonts w:ascii="Times New Roman" w:hAnsi="Times New Roman"/>
                  <w:b w:val="false"/>
                  <w:i w:val="false"/>
                  <w:color w:val="0000ff"/>
                  <w:sz w:val="22"/>
                  <w:u w:val="single"/>
                </w:rPr>
                <w:t>http://fizkultura-na5.ru/.https://fk-i-s.ru/.http://www.fizkult-ura.ru/</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Преодоление небольших препятствий при спуске с пологого склона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hyperlink r:id="rId246">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247">
              <w:r>
                <w:rPr>
                  <w:rFonts w:ascii="Times New Roman" w:hAnsi="Times New Roman"/>
                  <w:b w:val="false"/>
                  <w:i w:val="false"/>
                  <w:color w:val="0000ff"/>
                  <w:sz w:val="22"/>
                  <w:u w:val="single"/>
                </w:rPr>
                <w:t>http://fizkultura-na5.ru/.https://fk-i-s.ru/.http://www.fizkult-ura.ru/</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Преодоление небольших препятствий при спуске с пологого склона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hyperlink r:id="rId248">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249">
              <w:r>
                <w:rPr>
                  <w:rFonts w:ascii="Times New Roman" w:hAnsi="Times New Roman"/>
                  <w:b w:val="false"/>
                  <w:i w:val="false"/>
                  <w:color w:val="0000ff"/>
                  <w:sz w:val="22"/>
                  <w:u w:val="single"/>
                </w:rPr>
                <w:t>http://fizkultura-na5.ru/.https://fk-i-s.ru/.http://www.fizkult-ura.ru/</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Технические действия с мячом</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hyperlink r:id="rId250">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251">
              <w:r>
                <w:rPr>
                  <w:rFonts w:ascii="Times New Roman" w:hAnsi="Times New Roman"/>
                  <w:b w:val="false"/>
                  <w:i w:val="false"/>
                  <w:color w:val="0000ff"/>
                  <w:sz w:val="22"/>
                  <w:u w:val="single"/>
                </w:rPr>
                <w:t>http://fizkultura-na5.ru/.https://fk-i-s.ru/.http://www.fizkult-ura.ru/</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Технические действия с мячом</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hyperlink r:id="rId252">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253">
              <w:r>
                <w:rPr>
                  <w:rFonts w:ascii="Times New Roman" w:hAnsi="Times New Roman"/>
                  <w:b w:val="false"/>
                  <w:i w:val="false"/>
                  <w:color w:val="0000ff"/>
                  <w:sz w:val="22"/>
                  <w:u w:val="single"/>
                </w:rPr>
                <w:t>http://fizkultura-na5.ru/.https://fk-i-s.ru/.http://www.fizkult-ura.ru/</w:t>
              </w:r>
            </w:hyperlink>
          </w:p>
        </w:tc>
      </w:tr>
      <w:tr>
        <w:trPr>
          <w:trHeight w:val="19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Удар по мячу внутренней стороной стопы</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hyperlink r:id="rId254">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255">
              <w:r>
                <w:rPr>
                  <w:rFonts w:ascii="Times New Roman" w:hAnsi="Times New Roman"/>
                  <w:b w:val="false"/>
                  <w:i w:val="false"/>
                  <w:color w:val="0000ff"/>
                  <w:sz w:val="22"/>
                  <w:u w:val="single"/>
                </w:rPr>
                <w:t>http://fizkultura-na5.ru/.https://fk-i-s.ru/.http://www.fizkult-ura.ru/</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на низком гимнастическом бревне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hyperlink r:id="rId256">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257">
              <w:r>
                <w:rPr>
                  <w:rFonts w:ascii="Times New Roman" w:hAnsi="Times New Roman"/>
                  <w:b w:val="false"/>
                  <w:i w:val="false"/>
                  <w:color w:val="0000ff"/>
                  <w:sz w:val="22"/>
                  <w:u w:val="single"/>
                </w:rPr>
                <w:t>http://fizkultura-na5.ru/.https://fk-i-s.ru/.http://www.fizkult-ura.ru/</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на гимнастической лестнице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hyperlink r:id="rId258">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259">
              <w:r>
                <w:rPr>
                  <w:rFonts w:ascii="Times New Roman" w:hAnsi="Times New Roman"/>
                  <w:b w:val="false"/>
                  <w:i w:val="false"/>
                  <w:color w:val="0000ff"/>
                  <w:sz w:val="22"/>
                  <w:u w:val="single"/>
                </w:rPr>
                <w:t>http://fizkultura-na5.ru/.https://fk-i-s.ru/.http://www.fizkult-ura.ru/</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на гимнастической скамейке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hyperlink r:id="rId260">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261">
              <w:r>
                <w:rPr>
                  <w:rFonts w:ascii="Times New Roman" w:hAnsi="Times New Roman"/>
                  <w:b w:val="false"/>
                  <w:i w:val="false"/>
                  <w:color w:val="0000ff"/>
                  <w:sz w:val="22"/>
                  <w:u w:val="single"/>
                </w:rPr>
                <w:t>http://fizkultura-na5.ru/.https://fk-i-s.ru/.http://www.fizkult-ura.ru/</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Оздоровительные мероприятия в режиме учебной деятельности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hyperlink r:id="rId262">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263">
              <w:r>
                <w:rPr>
                  <w:rFonts w:ascii="Times New Roman" w:hAnsi="Times New Roman"/>
                  <w:b w:val="false"/>
                  <w:i w:val="false"/>
                  <w:color w:val="0000ff"/>
                  <w:sz w:val="22"/>
                  <w:u w:val="single"/>
                </w:rPr>
                <w:t>http://fizkultura-na5.ru/.https://fk-i-s.ru/.http://www.fizkult-ura.ru/</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Бег на короткую дистанцию 60, 100 метров. Низкий старт</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hyperlink r:id="rId264">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265">
              <w:r>
                <w:rPr>
                  <w:rFonts w:ascii="Times New Roman" w:hAnsi="Times New Roman"/>
                  <w:b w:val="false"/>
                  <w:i w:val="false"/>
                  <w:color w:val="0000ff"/>
                  <w:sz w:val="22"/>
                  <w:u w:val="single"/>
                </w:rPr>
                <w:t>http://fizkultura-na5.ru/.https://fk-i-s.ru/.http://www.fizkult-ura.ru/</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Прыжок в длину с разбега способом «согнув ноги»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hyperlink r:id="rId266">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267">
              <w:r>
                <w:rPr>
                  <w:rFonts w:ascii="Times New Roman" w:hAnsi="Times New Roman"/>
                  <w:b w:val="false"/>
                  <w:i w:val="false"/>
                  <w:color w:val="0000ff"/>
                  <w:sz w:val="22"/>
                  <w:u w:val="single"/>
                </w:rPr>
                <w:t>http://fizkultura-na5.ru/.https://fk-i-s.ru/.http://www.fizkult-ura.ru/</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Прыжок в длину с разбега способом «согнув ноги»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hyperlink r:id="rId268">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269">
              <w:r>
                <w:rPr>
                  <w:rFonts w:ascii="Times New Roman" w:hAnsi="Times New Roman"/>
                  <w:b w:val="false"/>
                  <w:i w:val="false"/>
                  <w:color w:val="0000ff"/>
                  <w:sz w:val="22"/>
                  <w:u w:val="single"/>
                </w:rPr>
                <w:t>http://fizkultura-na5.ru/.https://fk-i-s.ru/.http://www.fizkult-ura.ru/</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Метание малого мяча в неподвижную мишень</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hyperlink r:id="rId270">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271">
              <w:r>
                <w:rPr>
                  <w:rFonts w:ascii="Times New Roman" w:hAnsi="Times New Roman"/>
                  <w:b w:val="false"/>
                  <w:i w:val="false"/>
                  <w:color w:val="0000ff"/>
                  <w:sz w:val="22"/>
                  <w:u w:val="single"/>
                </w:rPr>
                <w:t>http://fizkultura-na5.ru/.https://fk-i-s.ru/.http://www.fizkult-ura.ru/</w:t>
              </w:r>
            </w:hyperlink>
          </w:p>
        </w:tc>
      </w:tr>
      <w:tr>
        <w:trPr>
          <w:trHeight w:val="17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Метание малого мяча на дальность</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hyperlink r:id="rId272">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273">
              <w:r>
                <w:rPr>
                  <w:rFonts w:ascii="Times New Roman" w:hAnsi="Times New Roman"/>
                  <w:b w:val="false"/>
                  <w:i w:val="false"/>
                  <w:color w:val="0000ff"/>
                  <w:sz w:val="22"/>
                  <w:u w:val="single"/>
                </w:rPr>
                <w:t>http://fizkultura-na5.ru/.https://fk-i-s.ru/.http://www.fizkult-ura.ru/</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Удар по мячу внутренней стороной стопы</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hyperlink r:id="rId274">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275">
              <w:r>
                <w:rPr>
                  <w:rFonts w:ascii="Times New Roman" w:hAnsi="Times New Roman"/>
                  <w:b w:val="false"/>
                  <w:i w:val="false"/>
                  <w:color w:val="0000ff"/>
                  <w:sz w:val="22"/>
                  <w:u w:val="single"/>
                </w:rPr>
                <w:t>http://fizkultura-na5.ru/.https://fk-i-s.ru/.http://www.fizkult-ura.ru/</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Остановка катящегося мяча внутренней стороной стопы</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hyperlink r:id="rId276">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277">
              <w:r>
                <w:rPr>
                  <w:rFonts w:ascii="Times New Roman" w:hAnsi="Times New Roman"/>
                  <w:b w:val="false"/>
                  <w:i w:val="false"/>
                  <w:color w:val="0000ff"/>
                  <w:sz w:val="22"/>
                  <w:u w:val="single"/>
                </w:rPr>
                <w:t>http://fizkultura-na5.ru/.https://fk-i-s.ru/.http://www.fizkult-ura.ru/</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Остановка катящегося мяча внутренней стороной стопы</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hyperlink r:id="rId278">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279">
              <w:r>
                <w:rPr>
                  <w:rFonts w:ascii="Times New Roman" w:hAnsi="Times New Roman"/>
                  <w:b w:val="false"/>
                  <w:i w:val="false"/>
                  <w:color w:val="0000ff"/>
                  <w:sz w:val="22"/>
                  <w:u w:val="single"/>
                </w:rPr>
                <w:t>http://fizkultura-na5.ru/.https://fk-i-s.ru/.http://www.fizkult-ura.ru/</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Ведение футбольного мяча «по прямой»</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hyperlink r:id="rId280">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281">
              <w:r>
                <w:rPr>
                  <w:rFonts w:ascii="Times New Roman" w:hAnsi="Times New Roman"/>
                  <w:b w:val="false"/>
                  <w:i w:val="false"/>
                  <w:color w:val="0000ff"/>
                  <w:sz w:val="22"/>
                  <w:u w:val="single"/>
                </w:rPr>
                <w:t>http://fizkultura-na5.ru/.https://fk-i-s.ru/.http://www.fizkult-ura.ru/</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Ведение футбольного мяча «по прямой»</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hyperlink r:id="rId282">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283">
              <w:r>
                <w:rPr>
                  <w:rFonts w:ascii="Times New Roman" w:hAnsi="Times New Roman"/>
                  <w:b w:val="false"/>
                  <w:i w:val="false"/>
                  <w:color w:val="0000ff"/>
                  <w:sz w:val="22"/>
                  <w:u w:val="single"/>
                </w:rPr>
                <w:t>http://fizkultura-na5.ru/.https://fk-i-s.ru/.http://www.fizkult-ura.ru/</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Ведение футбольного мяча «по кругу»</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hyperlink r:id="rId284">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285">
              <w:r>
                <w:rPr>
                  <w:rFonts w:ascii="Times New Roman" w:hAnsi="Times New Roman"/>
                  <w:b w:val="false"/>
                  <w:i w:val="false"/>
                  <w:color w:val="0000ff"/>
                  <w:sz w:val="22"/>
                  <w:u w:val="single"/>
                </w:rPr>
                <w:t>http://fizkultura-na5.ru/.https://fk-i-s.ru/.http://www.fizkult-ura.ru/</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Ведение футбольного мяча «по кругу»</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hyperlink r:id="rId286">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287">
              <w:r>
                <w:rPr>
                  <w:rFonts w:ascii="Times New Roman" w:hAnsi="Times New Roman"/>
                  <w:b w:val="false"/>
                  <w:i w:val="false"/>
                  <w:color w:val="0000ff"/>
                  <w:sz w:val="22"/>
                  <w:u w:val="single"/>
                </w:rPr>
                <w:t>http://fizkultura-na5.ru/.https://fk-i-s.ru/.http://www.fizkult-ura.ru/</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Ведение футбольного мяча «змейкой»</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hyperlink r:id="rId288">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289">
              <w:r>
                <w:rPr>
                  <w:rFonts w:ascii="Times New Roman" w:hAnsi="Times New Roman"/>
                  <w:b w:val="false"/>
                  <w:i w:val="false"/>
                  <w:color w:val="0000ff"/>
                  <w:sz w:val="22"/>
                  <w:u w:val="single"/>
                </w:rPr>
                <w:t>http://fizkultura-na5.ru/.https://fk-i-s.ru/.http://www.fizkult-ura.ru/</w:t>
              </w:r>
            </w:hyperlink>
          </w:p>
        </w:tc>
      </w:tr>
      <w:tr>
        <w:trPr>
          <w:trHeight w:val="22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Обводка мячом ориентиров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hyperlink r:id="rId290">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291">
              <w:r>
                <w:rPr>
                  <w:rFonts w:ascii="Times New Roman" w:hAnsi="Times New Roman"/>
                  <w:b w:val="false"/>
                  <w:i w:val="false"/>
                  <w:color w:val="0000ff"/>
                  <w:sz w:val="22"/>
                  <w:u w:val="single"/>
                </w:rPr>
                <w:t>http://fizkultura-na5.ru/.https://fk-i-s.ru/.http://www.fizkult-ura.ru/</w:t>
              </w:r>
            </w:hyperlink>
          </w:p>
        </w:tc>
      </w:tr>
      <w:tr>
        <w:trPr>
          <w:trHeight w:val="297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hyperlink r:id="rId292">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293">
              <w:r>
                <w:rPr>
                  <w:rFonts w:ascii="Times New Roman" w:hAnsi="Times New Roman"/>
                  <w:b w:val="false"/>
                  <w:i w:val="false"/>
                  <w:color w:val="0000ff"/>
                  <w:sz w:val="22"/>
                  <w:u w:val="single"/>
                </w:rPr>
                <w:t>http://fizkultura-na5.ru/.https://fk-i-s.ru/.http://www.fizkult-ura.ru/</w:t>
              </w:r>
            </w:hyperlink>
          </w:p>
        </w:tc>
      </w:tr>
      <w:tr>
        <w:trPr>
          <w:trHeight w:val="244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Подтягивание из виса лежа на низкой перекладине 90см. Эстафеты</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hyperlink r:id="rId294">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295">
              <w:r>
                <w:rPr>
                  <w:rFonts w:ascii="Times New Roman" w:hAnsi="Times New Roman"/>
                  <w:b w:val="false"/>
                  <w:i w:val="false"/>
                  <w:color w:val="0000ff"/>
                  <w:sz w:val="22"/>
                  <w:u w:val="single"/>
                </w:rPr>
                <w:t>http://fizkultura-na5.ru/.https://fk-i-s.ru/.http://www.fizkult-ura.ru/</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62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6 КЛАСС </w:t>
      </w:r>
    </w:p>
    <w:tbl>
      <w:tblPr>
        <w:tblW w:w="0" w:type="auto"/>
        <w:tblCellSpacing w:w="20" w:type="nil"/>
        <w:tblBorders>
          <w:top w:val="single"/>
          <w:left w:val="single"/>
          <w:bottom w:val="single"/>
          <w:right w:val="single"/>
          <w:insideH w:val="single"/>
          <w:insideV w:val="single"/>
        </w:tblBorders>
      </w:tblPr>
      <w:tblGrid>
        <w:gridCol w:w="540"/>
        <w:gridCol w:w="2880"/>
        <w:gridCol w:w="1187"/>
        <w:gridCol w:w="2185"/>
        <w:gridCol w:w="2327"/>
        <w:gridCol w:w="1650"/>
        <w:gridCol w:w="2825"/>
      </w:tblGrid>
      <w:tr>
        <w:trPr>
          <w:trHeight w:val="300" w:hRule="atLeast"/>
          <w:trHeight w:val="144" w:hRule="atLeast"/>
        </w:trPr>
        <w:tc>
          <w:tcPr>
            <w:tcW w:w="37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5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7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3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2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2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Символика и ритуалы Олимпийских игр</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hyperlink r:id="rId296">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297">
              <w:r>
                <w:rPr>
                  <w:rFonts w:ascii="Times New Roman" w:hAnsi="Times New Roman"/>
                  <w:b w:val="false"/>
                  <w:i w:val="false"/>
                  <w:color w:val="0000ff"/>
                  <w:sz w:val="22"/>
                  <w:u w:val="single"/>
                </w:rPr>
                <w:t>http://fizkultura-na5.ru/.https://fk-i-s.ru/.http://www.fizkult-ura.ru/</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История первых Олимпийских игр современности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hyperlink r:id="rId298">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299">
              <w:r>
                <w:rPr>
                  <w:rFonts w:ascii="Times New Roman" w:hAnsi="Times New Roman"/>
                  <w:b w:val="false"/>
                  <w:i w:val="false"/>
                  <w:color w:val="0000ff"/>
                  <w:sz w:val="22"/>
                  <w:u w:val="single"/>
                </w:rPr>
                <w:t>http://fizkultura-na5.ru/.https://fk-i-s.ru/.http://www.fizkult-ura.ru/</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Старт с опорой на одну руку с последующим ускорением</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hyperlink r:id="rId300">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301">
              <w:r>
                <w:rPr>
                  <w:rFonts w:ascii="Times New Roman" w:hAnsi="Times New Roman"/>
                  <w:b w:val="false"/>
                  <w:i w:val="false"/>
                  <w:color w:val="0000ff"/>
                  <w:sz w:val="22"/>
                  <w:u w:val="single"/>
                </w:rPr>
                <w:t>http://fizkultura-na5.ru/.https://fk-i-s.ru/.http://www.fizkult-ura.ru/</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Физическая подготовка человека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hyperlink r:id="rId302">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303">
              <w:r>
                <w:rPr>
                  <w:rFonts w:ascii="Times New Roman" w:hAnsi="Times New Roman"/>
                  <w:b w:val="false"/>
                  <w:i w:val="false"/>
                  <w:color w:val="0000ff"/>
                  <w:sz w:val="22"/>
                  <w:u w:val="single"/>
                </w:rPr>
                <w:t>http://fizkultura-na5.ru/.https://fk-i-s.ru/.http://www.fizkult-ura.ru/</w:t>
              </w:r>
            </w:hyperlink>
          </w:p>
        </w:tc>
      </w:tr>
      <w:tr>
        <w:trPr>
          <w:trHeight w:val="192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Старт с опорой на одну руку с последующим ускорением</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hyperlink r:id="rId304">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305">
              <w:r>
                <w:rPr>
                  <w:rFonts w:ascii="Times New Roman" w:hAnsi="Times New Roman"/>
                  <w:b w:val="false"/>
                  <w:i w:val="false"/>
                  <w:color w:val="0000ff"/>
                  <w:sz w:val="22"/>
                  <w:u w:val="single"/>
                </w:rPr>
                <w:t>http://fizkultura-na5.ru/.https://fk-i-s.ru/.http://www.fizkult-ura.ru/</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Спринтерский бег</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hyperlink r:id="rId306">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307">
              <w:r>
                <w:rPr>
                  <w:rFonts w:ascii="Times New Roman" w:hAnsi="Times New Roman"/>
                  <w:b w:val="false"/>
                  <w:i w:val="false"/>
                  <w:color w:val="0000ff"/>
                  <w:sz w:val="22"/>
                  <w:u w:val="single"/>
                </w:rPr>
                <w:t>http://fizkultura-na5.ru/.https://fk-i-s.ru/.http://www.fizkult-ura.ru/</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Гладкий равномерный бег</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hyperlink r:id="rId308">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309">
              <w:r>
                <w:rPr>
                  <w:rFonts w:ascii="Times New Roman" w:hAnsi="Times New Roman"/>
                  <w:b w:val="false"/>
                  <w:i w:val="false"/>
                  <w:color w:val="0000ff"/>
                  <w:sz w:val="22"/>
                  <w:u w:val="single"/>
                </w:rPr>
                <w:t>http://fizkultura-na5.ru/.https://fk-i-s.ru/.http://www.fizkult-ura.ru/</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Совершенствование техники бега на короткие дистанции 60, 100 метров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hyperlink r:id="rId310">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311">
              <w:r>
                <w:rPr>
                  <w:rFonts w:ascii="Times New Roman" w:hAnsi="Times New Roman"/>
                  <w:b w:val="false"/>
                  <w:i w:val="false"/>
                  <w:color w:val="0000ff"/>
                  <w:sz w:val="22"/>
                  <w:u w:val="single"/>
                </w:rPr>
                <w:t>http://fizkultura-na5.ru/.https://fk-i-s.ru/.http://www.fizkult-ura.ru/</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Приём мяча двумя руками снизу в разные зоны площадки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hyperlink r:id="rId312">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313">
              <w:r>
                <w:rPr>
                  <w:rFonts w:ascii="Times New Roman" w:hAnsi="Times New Roman"/>
                  <w:b w:val="false"/>
                  <w:i w:val="false"/>
                  <w:color w:val="0000ff"/>
                  <w:sz w:val="22"/>
                  <w:u w:val="single"/>
                </w:rPr>
                <w:t>http://fizkultura-na5.ru/.https://fk-i-s.ru/.http://www.fizkult-ura.ru/</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Приём мяча двумя руками снизу в разные зоны площадки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hyperlink r:id="rId314">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315">
              <w:r>
                <w:rPr>
                  <w:rFonts w:ascii="Times New Roman" w:hAnsi="Times New Roman"/>
                  <w:b w:val="false"/>
                  <w:i w:val="false"/>
                  <w:color w:val="0000ff"/>
                  <w:sz w:val="22"/>
                  <w:u w:val="single"/>
                </w:rPr>
                <w:t>http://fizkultura-na5.ru/.https://fk-i-s.ru/.http://www.fizkult-ura.ru/</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Передача мяча двумя руками снизу в разные зоны площадки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hyperlink r:id="rId316">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317">
              <w:r>
                <w:rPr>
                  <w:rFonts w:ascii="Times New Roman" w:hAnsi="Times New Roman"/>
                  <w:b w:val="false"/>
                  <w:i w:val="false"/>
                  <w:color w:val="0000ff"/>
                  <w:sz w:val="22"/>
                  <w:u w:val="single"/>
                </w:rPr>
                <w:t>http://fizkultura-na5.ru/.https://fk-i-s.ru/.http://www.fizkult-ura.ru/</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Передача мяча двумя руками снизу в разные зоны площадки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hyperlink r:id="rId318">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319">
              <w:r>
                <w:rPr>
                  <w:rFonts w:ascii="Times New Roman" w:hAnsi="Times New Roman"/>
                  <w:b w:val="false"/>
                  <w:i w:val="false"/>
                  <w:color w:val="0000ff"/>
                  <w:sz w:val="22"/>
                  <w:u w:val="single"/>
                </w:rPr>
                <w:t>http://fizkultura-na5.ru/.https://fk-i-s.ru/.http://www.fizkult-ura.ru/</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Игровая деятельность с использованием технических приёмов в подаче мяча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hyperlink r:id="rId320">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321">
              <w:r>
                <w:rPr>
                  <w:rFonts w:ascii="Times New Roman" w:hAnsi="Times New Roman"/>
                  <w:b w:val="false"/>
                  <w:i w:val="false"/>
                  <w:color w:val="0000ff"/>
                  <w:sz w:val="22"/>
                  <w:u w:val="single"/>
                </w:rPr>
                <w:t>http://fizkultura-na5.ru/.https://fk-i-s.ru/.http://www.fizkult-ura.ru/</w:t>
              </w:r>
            </w:hyperlink>
          </w:p>
        </w:tc>
      </w:tr>
      <w:tr>
        <w:trPr>
          <w:trHeight w:val="19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Игровая деятельность с использованием технических приёмов в подаче мяча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hyperlink r:id="rId322">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323">
              <w:r>
                <w:rPr>
                  <w:rFonts w:ascii="Times New Roman" w:hAnsi="Times New Roman"/>
                  <w:b w:val="false"/>
                  <w:i w:val="false"/>
                  <w:color w:val="0000ff"/>
                  <w:sz w:val="22"/>
                  <w:u w:val="single"/>
                </w:rPr>
                <w:t>http://fizkultura-na5.ru/.https://fk-i-s.ru/.http://www.fizkult-ura.ru/</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Игровая деятельность с использованием приёма мяча снизу и сверху</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hyperlink r:id="rId324">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325">
              <w:r>
                <w:rPr>
                  <w:rFonts w:ascii="Times New Roman" w:hAnsi="Times New Roman"/>
                  <w:b w:val="false"/>
                  <w:i w:val="false"/>
                  <w:color w:val="0000ff"/>
                  <w:sz w:val="22"/>
                  <w:u w:val="single"/>
                </w:rPr>
                <w:t>http://fizkultura-na5.ru/.https://fk-i-s.ru/.http://www.fizkult-ura.ru/</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Игровая деятельность с использованием приёма мяча снизу и сверху</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hyperlink r:id="rId326">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327">
              <w:r>
                <w:rPr>
                  <w:rFonts w:ascii="Times New Roman" w:hAnsi="Times New Roman"/>
                  <w:b w:val="false"/>
                  <w:i w:val="false"/>
                  <w:color w:val="0000ff"/>
                  <w:sz w:val="22"/>
                  <w:u w:val="single"/>
                </w:rPr>
                <w:t>http://fizkultura-na5.ru/.https://fk-i-s.ru/.http://www.fizkult-ura.ru/</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Игровая деятельность с использованием технических приёмов передачи мяча снизу и сверху</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hyperlink r:id="rId328">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329">
              <w:r>
                <w:rPr>
                  <w:rFonts w:ascii="Times New Roman" w:hAnsi="Times New Roman"/>
                  <w:b w:val="false"/>
                  <w:i w:val="false"/>
                  <w:color w:val="0000ff"/>
                  <w:sz w:val="22"/>
                  <w:u w:val="single"/>
                </w:rPr>
                <w:t>http://fizkultura-na5.ru/.https://fk-i-s.ru/.http://www.fizkult-ura.ru/</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показатели физической нагрузки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hyperlink r:id="rId330">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331">
              <w:r>
                <w:rPr>
                  <w:rFonts w:ascii="Times New Roman" w:hAnsi="Times New Roman"/>
                  <w:b w:val="false"/>
                  <w:i w:val="false"/>
                  <w:color w:val="0000ff"/>
                  <w:sz w:val="22"/>
                  <w:u w:val="single"/>
                </w:rPr>
                <w:t>http://fizkultura-na5.ru/.https://fk-i-s.ru/.http://www.fizkult-ura.ru/</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Акробатические комбинации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hyperlink r:id="rId332">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333">
              <w:r>
                <w:rPr>
                  <w:rFonts w:ascii="Times New Roman" w:hAnsi="Times New Roman"/>
                  <w:b w:val="false"/>
                  <w:i w:val="false"/>
                  <w:color w:val="0000ff"/>
                  <w:sz w:val="22"/>
                  <w:u w:val="single"/>
                </w:rPr>
                <w:t>http://fizkultura-na5.ru/.https://fk-i-s.ru/.http://www.fizkult-ura.ru/</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Акробатические комбинации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hyperlink r:id="rId334">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335">
              <w:r>
                <w:rPr>
                  <w:rFonts w:ascii="Times New Roman" w:hAnsi="Times New Roman"/>
                  <w:b w:val="false"/>
                  <w:i w:val="false"/>
                  <w:color w:val="0000ff"/>
                  <w:sz w:val="22"/>
                  <w:u w:val="single"/>
                </w:rPr>
                <w:t>http://fizkultura-na5.ru/.https://fk-i-s.ru/.http://www.fizkult-ura.ru/</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на низком гимнастическом бревне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hyperlink r:id="rId336">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337">
              <w:r>
                <w:rPr>
                  <w:rFonts w:ascii="Times New Roman" w:hAnsi="Times New Roman"/>
                  <w:b w:val="false"/>
                  <w:i w:val="false"/>
                  <w:color w:val="0000ff"/>
                  <w:sz w:val="22"/>
                  <w:u w:val="single"/>
                </w:rPr>
                <w:t>http://fizkultura-na5.ru/.https://fk-i-s.ru/.http://www.fizkult-ura.ru/</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Опорные прыжки через гимнастического козла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hyperlink r:id="rId338">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339">
              <w:r>
                <w:rPr>
                  <w:rFonts w:ascii="Times New Roman" w:hAnsi="Times New Roman"/>
                  <w:b w:val="false"/>
                  <w:i w:val="false"/>
                  <w:color w:val="0000ff"/>
                  <w:sz w:val="22"/>
                  <w:u w:val="single"/>
                </w:rPr>
                <w:t>http://fizkultura-na5.ru/.https://fk-i-s.ru/.http://www.fizkult-ura.ru/</w:t>
              </w:r>
            </w:hyperlink>
          </w:p>
        </w:tc>
      </w:tr>
      <w:tr>
        <w:trPr>
          <w:trHeight w:val="19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Опорные прыжки через гимнастического козла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hyperlink r:id="rId340">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341">
              <w:r>
                <w:rPr>
                  <w:rFonts w:ascii="Times New Roman" w:hAnsi="Times New Roman"/>
                  <w:b w:val="false"/>
                  <w:i w:val="false"/>
                  <w:color w:val="0000ff"/>
                  <w:sz w:val="22"/>
                  <w:u w:val="single"/>
                </w:rPr>
                <w:t>http://fizkultura-na5.ru/.https://fk-i-s.ru/.http://www.fizkult-ura.ru/</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Передвижение в стойке баскетболиста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hyperlink r:id="rId342">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343">
              <w:r>
                <w:rPr>
                  <w:rFonts w:ascii="Times New Roman" w:hAnsi="Times New Roman"/>
                  <w:b w:val="false"/>
                  <w:i w:val="false"/>
                  <w:color w:val="0000ff"/>
                  <w:sz w:val="22"/>
                  <w:u w:val="single"/>
                </w:rPr>
                <w:t>http://fizkultura-na5.ru/.https://fk-i-s.ru/.http://www.fizkult-ura.ru/</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Передвижение в стойке баскетболиста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hyperlink r:id="rId344">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345">
              <w:r>
                <w:rPr>
                  <w:rFonts w:ascii="Times New Roman" w:hAnsi="Times New Roman"/>
                  <w:b w:val="false"/>
                  <w:i w:val="false"/>
                  <w:color w:val="0000ff"/>
                  <w:sz w:val="22"/>
                  <w:u w:val="single"/>
                </w:rPr>
                <w:t>http://fizkultura-na5.ru/.https://fk-i-s.ru/.http://www.fizkult-ura.ru/</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Прыжки вверх толчком одной ногой</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hyperlink r:id="rId346">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347">
              <w:r>
                <w:rPr>
                  <w:rFonts w:ascii="Times New Roman" w:hAnsi="Times New Roman"/>
                  <w:b w:val="false"/>
                  <w:i w:val="false"/>
                  <w:color w:val="0000ff"/>
                  <w:sz w:val="22"/>
                  <w:u w:val="single"/>
                </w:rPr>
                <w:t>http://fizkultura-na5.ru/.https://fk-i-s.ru/.http://www.fizkult-ura.ru/</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Прыжки вверх толчком одной ногой</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hyperlink r:id="rId348">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349">
              <w:r>
                <w:rPr>
                  <w:rFonts w:ascii="Times New Roman" w:hAnsi="Times New Roman"/>
                  <w:b w:val="false"/>
                  <w:i w:val="false"/>
                  <w:color w:val="0000ff"/>
                  <w:sz w:val="22"/>
                  <w:u w:val="single"/>
                </w:rPr>
                <w:t>http://fizkultura-na5.ru/.https://fk-i-s.ru/.http://www.fizkult-ura.ru/</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Остановка двумя шагами и прыжком</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hyperlink r:id="rId350">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351">
              <w:r>
                <w:rPr>
                  <w:rFonts w:ascii="Times New Roman" w:hAnsi="Times New Roman"/>
                  <w:b w:val="false"/>
                  <w:i w:val="false"/>
                  <w:color w:val="0000ff"/>
                  <w:sz w:val="22"/>
                  <w:u w:val="single"/>
                </w:rPr>
                <w:t>http://fizkultura-na5.ru/.https://fk-i-s.ru/.http://www.fizkult-ura.ru/</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Остановка двумя шагами и прыжком</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hyperlink r:id="rId352">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353">
              <w:r>
                <w:rPr>
                  <w:rFonts w:ascii="Times New Roman" w:hAnsi="Times New Roman"/>
                  <w:b w:val="false"/>
                  <w:i w:val="false"/>
                  <w:color w:val="0000ff"/>
                  <w:sz w:val="22"/>
                  <w:u w:val="single"/>
                </w:rPr>
                <w:t>http://fizkultura-na5.ru/.https://fk-i-s.ru/.http://www.fizkult-ura.ru/</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в ведении мяча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hyperlink r:id="rId354">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355">
              <w:r>
                <w:rPr>
                  <w:rFonts w:ascii="Times New Roman" w:hAnsi="Times New Roman"/>
                  <w:b w:val="false"/>
                  <w:i w:val="false"/>
                  <w:color w:val="0000ff"/>
                  <w:sz w:val="22"/>
                  <w:u w:val="single"/>
                </w:rPr>
                <w:t>http://fizkultura-na5.ru/.https://fk-i-s.ru/.http://www.fizkult-ura.ru/</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в ведении мяча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hyperlink r:id="rId356">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357">
              <w:r>
                <w:rPr>
                  <w:rFonts w:ascii="Times New Roman" w:hAnsi="Times New Roman"/>
                  <w:b w:val="false"/>
                  <w:i w:val="false"/>
                  <w:color w:val="0000ff"/>
                  <w:sz w:val="22"/>
                  <w:u w:val="single"/>
                </w:rPr>
                <w:t>http://fizkultura-na5.ru/.https://fk-i-s.ru/.http://www.fizkult-ura.ru/</w:t>
              </w:r>
            </w:hyperlink>
          </w:p>
        </w:tc>
      </w:tr>
      <w:tr>
        <w:trPr>
          <w:trHeight w:val="19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на передачу и броски мяча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hyperlink r:id="rId358">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359">
              <w:r>
                <w:rPr>
                  <w:rFonts w:ascii="Times New Roman" w:hAnsi="Times New Roman"/>
                  <w:b w:val="false"/>
                  <w:i w:val="false"/>
                  <w:color w:val="0000ff"/>
                  <w:sz w:val="22"/>
                  <w:u w:val="single"/>
                </w:rPr>
                <w:t>http://fizkultura-na5.ru/.https://fk-i-s.ru/.http://www.fizkult-ura.ru/</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на передачу и броски мяча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hyperlink r:id="rId360">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361">
              <w:r>
                <w:rPr>
                  <w:rFonts w:ascii="Times New Roman" w:hAnsi="Times New Roman"/>
                  <w:b w:val="false"/>
                  <w:i w:val="false"/>
                  <w:color w:val="0000ff"/>
                  <w:sz w:val="22"/>
                  <w:u w:val="single"/>
                </w:rPr>
                <w:t>http://fizkultura-na5.ru/.https://fk-i-s.ru/.http://www.fizkult-ura.ru/</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Игровая деятельность с использованием технических приёмов в баскетболе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hyperlink r:id="rId362">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363">
              <w:r>
                <w:rPr>
                  <w:rFonts w:ascii="Times New Roman" w:hAnsi="Times New Roman"/>
                  <w:b w:val="false"/>
                  <w:i w:val="false"/>
                  <w:color w:val="0000ff"/>
                  <w:sz w:val="22"/>
                  <w:u w:val="single"/>
                </w:rPr>
                <w:t>http://fizkultura-na5.ru/.https://fk-i-s.ru/.http://www.fizkult-ura.ru/</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плана самостоятельных занятий физической подготовкой</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hyperlink r:id="rId364">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365">
              <w:r>
                <w:rPr>
                  <w:rFonts w:ascii="Times New Roman" w:hAnsi="Times New Roman"/>
                  <w:b w:val="false"/>
                  <w:i w:val="false"/>
                  <w:color w:val="0000ff"/>
                  <w:sz w:val="22"/>
                  <w:u w:val="single"/>
                </w:rPr>
                <w:t>http://fizkultura-na5.ru/.https://fk-i-s.ru/.http://www.fizkult-ura.ru/</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для профилактики нарушения зрения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hyperlink r:id="rId366">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367">
              <w:r>
                <w:rPr>
                  <w:rFonts w:ascii="Times New Roman" w:hAnsi="Times New Roman"/>
                  <w:b w:val="false"/>
                  <w:i w:val="false"/>
                  <w:color w:val="0000ff"/>
                  <w:sz w:val="22"/>
                  <w:u w:val="single"/>
                </w:rPr>
                <w:t>http://fizkultura-na5.ru/.https://fk-i-s.ru/.http://www.fizkult-ura.ru/</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Передвижение одновременным одношажным ходом</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hyperlink r:id="rId368">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369">
              <w:r>
                <w:rPr>
                  <w:rFonts w:ascii="Times New Roman" w:hAnsi="Times New Roman"/>
                  <w:b w:val="false"/>
                  <w:i w:val="false"/>
                  <w:color w:val="0000ff"/>
                  <w:sz w:val="22"/>
                  <w:u w:val="single"/>
                </w:rPr>
                <w:t>http://fizkultura-na5.ru/.https://fk-i-s.ru/.http://www.fizkult-ura.ru/</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Передвижение одновременным одношажным ходом</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hyperlink r:id="rId370">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371">
              <w:r>
                <w:rPr>
                  <w:rFonts w:ascii="Times New Roman" w:hAnsi="Times New Roman"/>
                  <w:b w:val="false"/>
                  <w:i w:val="false"/>
                  <w:color w:val="0000ff"/>
                  <w:sz w:val="22"/>
                  <w:u w:val="single"/>
                </w:rPr>
                <w:t>http://fizkultura-na5.ru/.https://fk-i-s.ru/.http://www.fizkult-ura.ru/</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Преодоление небольших трамплинов при спуске с пологого склона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hyperlink r:id="rId372">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373">
              <w:r>
                <w:rPr>
                  <w:rFonts w:ascii="Times New Roman" w:hAnsi="Times New Roman"/>
                  <w:b w:val="false"/>
                  <w:i w:val="false"/>
                  <w:color w:val="0000ff"/>
                  <w:sz w:val="22"/>
                  <w:u w:val="single"/>
                </w:rPr>
                <w:t>http://fizkultura-na5.ru/.https://fk-i-s.ru/.http://www.fizkult-ura.ru/</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Преодоление небольших трамплинов при спуске с пологого склона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hyperlink r:id="rId374">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375">
              <w:r>
                <w:rPr>
                  <w:rFonts w:ascii="Times New Roman" w:hAnsi="Times New Roman"/>
                  <w:b w:val="false"/>
                  <w:i w:val="false"/>
                  <w:color w:val="0000ff"/>
                  <w:sz w:val="22"/>
                  <w:u w:val="single"/>
                </w:rPr>
                <w:t>http://fizkultura-na5.ru/.https://fk-i-s.ru/.http://www.fizkult-ura.ru/</w:t>
              </w:r>
            </w:hyperlink>
          </w:p>
        </w:tc>
      </w:tr>
      <w:tr>
        <w:trPr>
          <w:trHeight w:val="19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Передвижение на лыжах попеременным двухшажным ходом</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hyperlink r:id="rId376">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377">
              <w:r>
                <w:rPr>
                  <w:rFonts w:ascii="Times New Roman" w:hAnsi="Times New Roman"/>
                  <w:b w:val="false"/>
                  <w:i w:val="false"/>
                  <w:color w:val="0000ff"/>
                  <w:sz w:val="22"/>
                  <w:u w:val="single"/>
                </w:rPr>
                <w:t>http://fizkultura-na5.ru/.https://fk-i-s.ru/.http://www.fizkult-ura.ru/</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Передвижения по учебной дистанции, повороты, спуски, торможение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hyperlink r:id="rId378">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379">
              <w:r>
                <w:rPr>
                  <w:rFonts w:ascii="Times New Roman" w:hAnsi="Times New Roman"/>
                  <w:b w:val="false"/>
                  <w:i w:val="false"/>
                  <w:color w:val="0000ff"/>
                  <w:sz w:val="22"/>
                  <w:u w:val="single"/>
                </w:rPr>
                <w:t>http://fizkultura-na5.ru/.https://fk-i-s.ru/.http://www.fizkult-ura.ru/</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Передвижения по учебной дистанции, повороты, спуски, торможение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hyperlink r:id="rId380">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381">
              <w:r>
                <w:rPr>
                  <w:rFonts w:ascii="Times New Roman" w:hAnsi="Times New Roman"/>
                  <w:b w:val="false"/>
                  <w:i w:val="false"/>
                  <w:color w:val="0000ff"/>
                  <w:sz w:val="22"/>
                  <w:u w:val="single"/>
                </w:rPr>
                <w:t>http://fizkultura-na5.ru/.https://fk-i-s.ru/.http://www.fizkult-ura.ru/</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лыжной подготовки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hyperlink r:id="rId382">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383">
              <w:r>
                <w:rPr>
                  <w:rFonts w:ascii="Times New Roman" w:hAnsi="Times New Roman"/>
                  <w:b w:val="false"/>
                  <w:i w:val="false"/>
                  <w:color w:val="0000ff"/>
                  <w:sz w:val="22"/>
                  <w:u w:val="single"/>
                </w:rPr>
                <w:t>http://fizkultura-na5.ru/.https://fk-i-s.ru/.http://www.fizkult-ura.ru/</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Повороты переступанием на лыжах</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hyperlink r:id="rId384">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385">
              <w:r>
                <w:rPr>
                  <w:rFonts w:ascii="Times New Roman" w:hAnsi="Times New Roman"/>
                  <w:b w:val="false"/>
                  <w:i w:val="false"/>
                  <w:color w:val="0000ff"/>
                  <w:sz w:val="22"/>
                  <w:u w:val="single"/>
                </w:rPr>
                <w:t>http://fizkultura-na5.ru/.https://fk-i-s.ru/.http://www.fizkult-ura.ru/</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Преодоление зачетной дистанции на лыжах 2 км на время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hyperlink r:id="rId386">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387">
              <w:r>
                <w:rPr>
                  <w:rFonts w:ascii="Times New Roman" w:hAnsi="Times New Roman"/>
                  <w:b w:val="false"/>
                  <w:i w:val="false"/>
                  <w:color w:val="0000ff"/>
                  <w:sz w:val="22"/>
                  <w:u w:val="single"/>
                </w:rPr>
                <w:t>http://fizkultura-na5.ru/.https://fk-i-s.ru/.http://www.fizkult-ura.ru/</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на низком гимнастическом бревне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hyperlink r:id="rId388">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389">
              <w:r>
                <w:rPr>
                  <w:rFonts w:ascii="Times New Roman" w:hAnsi="Times New Roman"/>
                  <w:b w:val="false"/>
                  <w:i w:val="false"/>
                  <w:color w:val="0000ff"/>
                  <w:sz w:val="22"/>
                  <w:u w:val="single"/>
                </w:rPr>
                <w:t>http://fizkultura-na5.ru/.https://fk-i-s.ru/.http://www.fizkult-ura.ru/</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на невысокой гимнастической перекладине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hyperlink r:id="rId390">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391">
              <w:r>
                <w:rPr>
                  <w:rFonts w:ascii="Times New Roman" w:hAnsi="Times New Roman"/>
                  <w:b w:val="false"/>
                  <w:i w:val="false"/>
                  <w:color w:val="0000ff"/>
                  <w:sz w:val="22"/>
                  <w:u w:val="single"/>
                </w:rPr>
                <w:t>http://fizkultura-na5.ru/.https://fk-i-s.ru/.http://www.fizkult-ura.ru/</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Лазание по канату в три приема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hyperlink r:id="rId392">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393">
              <w:r>
                <w:rPr>
                  <w:rFonts w:ascii="Times New Roman" w:hAnsi="Times New Roman"/>
                  <w:b w:val="false"/>
                  <w:i w:val="false"/>
                  <w:color w:val="0000ff"/>
                  <w:sz w:val="22"/>
                  <w:u w:val="single"/>
                </w:rPr>
                <w:t>http://fizkultura-na5.ru/.https://fk-i-s.ru/.http://www.fizkult-ura.ru/</w:t>
              </w:r>
            </w:hyperlink>
          </w:p>
        </w:tc>
      </w:tr>
      <w:tr>
        <w:trPr>
          <w:trHeight w:val="19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ритмической гимнастики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hyperlink r:id="rId394">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395">
              <w:r>
                <w:rPr>
                  <w:rFonts w:ascii="Times New Roman" w:hAnsi="Times New Roman"/>
                  <w:b w:val="false"/>
                  <w:i w:val="false"/>
                  <w:color w:val="0000ff"/>
                  <w:sz w:val="22"/>
                  <w:u w:val="single"/>
                </w:rPr>
                <w:t>http://fizkultura-na5.ru/.https://fk-i-s.ru/.http://www.fizkult-ura.ru/</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ритмической гимнастики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hyperlink r:id="rId396">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397">
              <w:r>
                <w:rPr>
                  <w:rFonts w:ascii="Times New Roman" w:hAnsi="Times New Roman"/>
                  <w:b w:val="false"/>
                  <w:i w:val="false"/>
                  <w:color w:val="0000ff"/>
                  <w:sz w:val="22"/>
                  <w:u w:val="single"/>
                </w:rPr>
                <w:t>http://fizkultura-na5.ru/.https://fk-i-s.ru/.http://www.fizkult-ura.ru/</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Бег на среднюю дистанцию 2 км в среднем темпе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hyperlink r:id="rId398">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399">
              <w:r>
                <w:rPr>
                  <w:rFonts w:ascii="Times New Roman" w:hAnsi="Times New Roman"/>
                  <w:b w:val="false"/>
                  <w:i w:val="false"/>
                  <w:color w:val="0000ff"/>
                  <w:sz w:val="22"/>
                  <w:u w:val="single"/>
                </w:rPr>
                <w:t>http://fizkultura-na5.ru/.https://fk-i-s.ru/.http://www.fizkult-ura.ru/</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Гладкий равномерный бег</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hyperlink r:id="rId400">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401">
              <w:r>
                <w:rPr>
                  <w:rFonts w:ascii="Times New Roman" w:hAnsi="Times New Roman"/>
                  <w:b w:val="false"/>
                  <w:i w:val="false"/>
                  <w:color w:val="0000ff"/>
                  <w:sz w:val="22"/>
                  <w:u w:val="single"/>
                </w:rPr>
                <w:t>http://fizkultura-na5.ru/.https://fk-i-s.ru/.http://www.fizkult-ura.ru/</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Прыжковые упражнения: прыжок в высоту с разбега способом «перешагивание»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hyperlink r:id="rId402">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403">
              <w:r>
                <w:rPr>
                  <w:rFonts w:ascii="Times New Roman" w:hAnsi="Times New Roman"/>
                  <w:b w:val="false"/>
                  <w:i w:val="false"/>
                  <w:color w:val="0000ff"/>
                  <w:sz w:val="22"/>
                  <w:u w:val="single"/>
                </w:rPr>
                <w:t>http://fizkultura-na5.ru/.https://fk-i-s.ru/.http://www.fizkult-ura.ru/</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Равномерный бег с последующим ускорением 30 метров . Прыжковая подготовка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hyperlink r:id="rId404">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405">
              <w:r>
                <w:rPr>
                  <w:rFonts w:ascii="Times New Roman" w:hAnsi="Times New Roman"/>
                  <w:b w:val="false"/>
                  <w:i w:val="false"/>
                  <w:color w:val="0000ff"/>
                  <w:sz w:val="22"/>
                  <w:u w:val="single"/>
                </w:rPr>
                <w:t>http://fizkultura-na5.ru/.https://fk-i-s.ru/.http://www.fizkult-ura.ru/</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Прыжковые упражнения в длину и высоту</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hyperlink r:id="rId406">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407">
              <w:r>
                <w:rPr>
                  <w:rFonts w:ascii="Times New Roman" w:hAnsi="Times New Roman"/>
                  <w:b w:val="false"/>
                  <w:i w:val="false"/>
                  <w:color w:val="0000ff"/>
                  <w:sz w:val="22"/>
                  <w:u w:val="single"/>
                </w:rPr>
                <w:t>http://fizkultura-na5.ru/.https://fk-i-s.ru/.http://www.fizkult-ura.ru/</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Метание малого мяча по движущейся мишени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hyperlink r:id="rId408">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409">
              <w:r>
                <w:rPr>
                  <w:rFonts w:ascii="Times New Roman" w:hAnsi="Times New Roman"/>
                  <w:b w:val="false"/>
                  <w:i w:val="false"/>
                  <w:color w:val="0000ff"/>
                  <w:sz w:val="22"/>
                  <w:u w:val="single"/>
                </w:rPr>
                <w:t>http://fizkultura-na5.ru/.https://fk-i-s.ru/.http://www.fizkult-ura.ru/</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Игровая деятельность с использованием технических приёмов передачи мяча снизу и сверху</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hyperlink r:id="rId410">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411">
              <w:r>
                <w:rPr>
                  <w:rFonts w:ascii="Times New Roman" w:hAnsi="Times New Roman"/>
                  <w:b w:val="false"/>
                  <w:i w:val="false"/>
                  <w:color w:val="0000ff"/>
                  <w:sz w:val="22"/>
                  <w:u w:val="single"/>
                </w:rPr>
                <w:t>http://fizkultura-na5.ru/.https://fk-i-s.ru/.http://www.fizkult-ura.ru/</w:t>
              </w:r>
            </w:hyperlink>
          </w:p>
        </w:tc>
      </w:tr>
      <w:tr>
        <w:trPr>
          <w:trHeight w:val="19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Учебная игра в волейбол по правилам. Силовая подготовка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hyperlink r:id="rId412">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413">
              <w:r>
                <w:rPr>
                  <w:rFonts w:ascii="Times New Roman" w:hAnsi="Times New Roman"/>
                  <w:b w:val="false"/>
                  <w:i w:val="false"/>
                  <w:color w:val="0000ff"/>
                  <w:sz w:val="22"/>
                  <w:u w:val="single"/>
                </w:rPr>
                <w:t>http://fizkultura-na5.ru/.https://fk-i-s.ru/.http://www.fizkult-ura.ru/</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Удар по катящемуся мячу с разбега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hyperlink r:id="rId414">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415">
              <w:r>
                <w:rPr>
                  <w:rFonts w:ascii="Times New Roman" w:hAnsi="Times New Roman"/>
                  <w:b w:val="false"/>
                  <w:i w:val="false"/>
                  <w:color w:val="0000ff"/>
                  <w:sz w:val="22"/>
                  <w:u w:val="single"/>
                </w:rPr>
                <w:t>http://fizkultura-na5.ru/.https://fk-i-s.ru/.http://www.fizkult-ura.ru/</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Игровая деятельность с использованием технических приёмов остановки мяча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hyperlink r:id="rId416">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417">
              <w:r>
                <w:rPr>
                  <w:rFonts w:ascii="Times New Roman" w:hAnsi="Times New Roman"/>
                  <w:b w:val="false"/>
                  <w:i w:val="false"/>
                  <w:color w:val="0000ff"/>
                  <w:sz w:val="22"/>
                  <w:u w:val="single"/>
                </w:rPr>
                <w:t>http://fizkultura-na5.ru/.https://fk-i-s.ru/.http://www.fizkult-ura.ru/</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Игровая деятельность с использованием технических приёмов остановки мяча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hyperlink r:id="rId418">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419">
              <w:r>
                <w:rPr>
                  <w:rFonts w:ascii="Times New Roman" w:hAnsi="Times New Roman"/>
                  <w:b w:val="false"/>
                  <w:i w:val="false"/>
                  <w:color w:val="0000ff"/>
                  <w:sz w:val="22"/>
                  <w:u w:val="single"/>
                </w:rPr>
                <w:t>http://fizkultura-na5.ru/.https://fk-i-s.ru/.http://www.fizkult-ura.ru/</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Игровая деятельность с использованием технических приёмов передачи мяча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hyperlink r:id="rId420">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421">
              <w:r>
                <w:rPr>
                  <w:rFonts w:ascii="Times New Roman" w:hAnsi="Times New Roman"/>
                  <w:b w:val="false"/>
                  <w:i w:val="false"/>
                  <w:color w:val="0000ff"/>
                  <w:sz w:val="22"/>
                  <w:u w:val="single"/>
                </w:rPr>
                <w:t>http://fizkultura-na5.ru/.https://fk-i-s.ru/.http://www.fizkult-ura.ru/</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Игровая деятельность с использованием технических приёмов передачи мяча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hyperlink r:id="rId422">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423">
              <w:r>
                <w:rPr>
                  <w:rFonts w:ascii="Times New Roman" w:hAnsi="Times New Roman"/>
                  <w:b w:val="false"/>
                  <w:i w:val="false"/>
                  <w:color w:val="0000ff"/>
                  <w:sz w:val="22"/>
                  <w:u w:val="single"/>
                </w:rPr>
                <w:t>http://fizkultura-na5.ru/.https://fk-i-s.ru/.http://www.fizkult-ura.ru/</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Игровая деятельность с использованием технических приёмов ведения мяча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hyperlink r:id="rId424">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425">
              <w:r>
                <w:rPr>
                  <w:rFonts w:ascii="Times New Roman" w:hAnsi="Times New Roman"/>
                  <w:b w:val="false"/>
                  <w:i w:val="false"/>
                  <w:color w:val="0000ff"/>
                  <w:sz w:val="22"/>
                  <w:u w:val="single"/>
                </w:rPr>
                <w:t>http://fizkultura-na5.ru/.https://fk-i-s.ru/.http://www.fizkult-ura.ru/</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Игровая деятельность с использованием технических приёмов обводки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hyperlink r:id="rId426">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427">
              <w:r>
                <w:rPr>
                  <w:rFonts w:ascii="Times New Roman" w:hAnsi="Times New Roman"/>
                  <w:b w:val="false"/>
                  <w:i w:val="false"/>
                  <w:color w:val="0000ff"/>
                  <w:sz w:val="22"/>
                  <w:u w:val="single"/>
                </w:rPr>
                <w:t>http://fizkultura-na5.ru/.https://fk-i-s.ru/.http://www.fizkult-ura.ru/</w:t>
              </w:r>
            </w:hyperlink>
          </w:p>
        </w:tc>
      </w:tr>
      <w:tr>
        <w:trPr>
          <w:trHeight w:val="28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История ВФСК ГТО и ГТО в наши дни. Правила выполнения спортивных нормативов 3-4 ступени. Правила ТБ. Первая помощь при травмах</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hyperlink r:id="rId428">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429">
              <w:r>
                <w:rPr>
                  <w:rFonts w:ascii="Times New Roman" w:hAnsi="Times New Roman"/>
                  <w:b w:val="false"/>
                  <w:i w:val="false"/>
                  <w:color w:val="0000ff"/>
                  <w:sz w:val="22"/>
                  <w:u w:val="single"/>
                </w:rPr>
                <w:t>http://fizkultura-na5.ru/.https://fk-i-s.ru/.http://www.fizkult-ura.ru/</w:t>
              </w:r>
            </w:hyperlink>
          </w:p>
        </w:tc>
      </w:tr>
      <w:tr>
        <w:trPr>
          <w:trHeight w:val="297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hyperlink r:id="rId430">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431">
              <w:r>
                <w:rPr>
                  <w:rFonts w:ascii="Times New Roman" w:hAnsi="Times New Roman"/>
                  <w:b w:val="false"/>
                  <w:i w:val="false"/>
                  <w:color w:val="0000ff"/>
                  <w:sz w:val="22"/>
                  <w:u w:val="single"/>
                </w:rPr>
                <w:t>http://fizkultura-na5.ru/.https://fk-i-s.ru/.http://www.fizkult-ura.ru/</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62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7 КЛАСС </w:t>
      </w:r>
    </w:p>
    <w:tbl>
      <w:tblPr>
        <w:tblW w:w="0" w:type="auto"/>
        <w:tblCellSpacing w:w="20" w:type="nil"/>
        <w:tblBorders>
          <w:top w:val="single"/>
          <w:left w:val="single"/>
          <w:bottom w:val="single"/>
          <w:right w:val="single"/>
          <w:insideH w:val="single"/>
          <w:insideV w:val="single"/>
        </w:tblBorders>
      </w:tblPr>
      <w:tblGrid>
        <w:gridCol w:w="556"/>
        <w:gridCol w:w="2720"/>
        <w:gridCol w:w="1214"/>
        <w:gridCol w:w="2217"/>
        <w:gridCol w:w="2356"/>
        <w:gridCol w:w="1674"/>
        <w:gridCol w:w="2857"/>
      </w:tblGrid>
      <w:tr>
        <w:trPr>
          <w:trHeight w:val="300" w:hRule="atLeast"/>
          <w:trHeight w:val="144" w:hRule="atLeast"/>
        </w:trPr>
        <w:tc>
          <w:tcPr>
            <w:tcW w:w="38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99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7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9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4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5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4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63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Истоки развития олимпизма в России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hyperlink r:id="rId432">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433">
              <w:r>
                <w:rPr>
                  <w:rFonts w:ascii="Times New Roman" w:hAnsi="Times New Roman"/>
                  <w:b w:val="false"/>
                  <w:i w:val="false"/>
                  <w:color w:val="0000ff"/>
                  <w:sz w:val="22"/>
                  <w:u w:val="single"/>
                </w:rPr>
                <w:t>http://fizkultura-na5.ru/.https://fk-i-s.ru/.http://www.fizkult-ura.ru/</w:t>
              </w:r>
            </w:hyperlink>
          </w:p>
        </w:tc>
      </w:tr>
      <w:tr>
        <w:trPr>
          <w:trHeight w:val="163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Олимпийское движение в СССР и современной России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hyperlink r:id="rId434">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435">
              <w:r>
                <w:rPr>
                  <w:rFonts w:ascii="Times New Roman" w:hAnsi="Times New Roman"/>
                  <w:b w:val="false"/>
                  <w:i w:val="false"/>
                  <w:color w:val="0000ff"/>
                  <w:sz w:val="22"/>
                  <w:u w:val="single"/>
                </w:rPr>
                <w:t>http://fizkultura-na5.ru/.https://fk-i-s.ru/.http://www.fizkult-ura.ru/</w:t>
              </w:r>
            </w:hyperlink>
          </w:p>
        </w:tc>
      </w:tr>
      <w:tr>
        <w:trPr>
          <w:trHeight w:val="163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Преодоление препятствий наступанием</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hyperlink r:id="rId436">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437">
              <w:r>
                <w:rPr>
                  <w:rFonts w:ascii="Times New Roman" w:hAnsi="Times New Roman"/>
                  <w:b w:val="false"/>
                  <w:i w:val="false"/>
                  <w:color w:val="0000ff"/>
                  <w:sz w:val="22"/>
                  <w:u w:val="single"/>
                </w:rPr>
                <w:t>http://fizkultura-na5.ru/.https://fk-i-s.ru/.http://www.fizkult-ura.ru/</w:t>
              </w:r>
            </w:hyperlink>
          </w:p>
        </w:tc>
      </w:tr>
      <w:tr>
        <w:trPr>
          <w:trHeight w:val="163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Преодоление препятствий наступанием</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hyperlink r:id="rId438">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439">
              <w:r>
                <w:rPr>
                  <w:rFonts w:ascii="Times New Roman" w:hAnsi="Times New Roman"/>
                  <w:b w:val="false"/>
                  <w:i w:val="false"/>
                  <w:color w:val="0000ff"/>
                  <w:sz w:val="22"/>
                  <w:u w:val="single"/>
                </w:rPr>
                <w:t>http://fizkultura-na5.ru/.https://fk-i-s.ru/.http://www.fizkult-ura.ru/</w:t>
              </w:r>
            </w:hyperlink>
          </w:p>
        </w:tc>
      </w:tr>
      <w:tr>
        <w:trPr>
          <w:trHeight w:val="163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Преодоление препятствий прыжковым бегом</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hyperlink r:id="rId440">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441">
              <w:r>
                <w:rPr>
                  <w:rFonts w:ascii="Times New Roman" w:hAnsi="Times New Roman"/>
                  <w:b w:val="false"/>
                  <w:i w:val="false"/>
                  <w:color w:val="0000ff"/>
                  <w:sz w:val="22"/>
                  <w:u w:val="single"/>
                </w:rPr>
                <w:t>http://fizkultura-na5.ru/.https://fk-i-s.ru/.http://www.fizkult-ura.ru/</w:t>
              </w:r>
            </w:hyperlink>
          </w:p>
        </w:tc>
      </w:tr>
      <w:tr>
        <w:trPr>
          <w:trHeight w:val="2190"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Бег на короткую дистанцию 60, 100 метров бе учета времени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hyperlink r:id="rId442">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443">
              <w:r>
                <w:rPr>
                  <w:rFonts w:ascii="Times New Roman" w:hAnsi="Times New Roman"/>
                  <w:b w:val="false"/>
                  <w:i w:val="false"/>
                  <w:color w:val="0000ff"/>
                  <w:sz w:val="22"/>
                  <w:u w:val="single"/>
                </w:rPr>
                <w:t>http://fizkultura-na5.ru/.https://fk-i-s.ru/.http://www.fizkult-ura.ru/</w:t>
              </w:r>
            </w:hyperlink>
          </w:p>
        </w:tc>
      </w:tr>
      <w:tr>
        <w:trPr>
          <w:trHeight w:val="163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Преодоление препятствий прыжковым бегом</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hyperlink r:id="rId444">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445">
              <w:r>
                <w:rPr>
                  <w:rFonts w:ascii="Times New Roman" w:hAnsi="Times New Roman"/>
                  <w:b w:val="false"/>
                  <w:i w:val="false"/>
                  <w:color w:val="0000ff"/>
                  <w:sz w:val="22"/>
                  <w:u w:val="single"/>
                </w:rPr>
                <w:t>http://fizkultura-na5.ru/.https://fk-i-s.ru/.http://www.fizkult-ura.ru/</w:t>
              </w:r>
            </w:hyperlink>
          </w:p>
        </w:tc>
      </w:tr>
      <w:tr>
        <w:trPr>
          <w:trHeight w:val="163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Эстафетный бег</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hyperlink r:id="rId446">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447">
              <w:r>
                <w:rPr>
                  <w:rFonts w:ascii="Times New Roman" w:hAnsi="Times New Roman"/>
                  <w:b w:val="false"/>
                  <w:i w:val="false"/>
                  <w:color w:val="0000ff"/>
                  <w:sz w:val="22"/>
                  <w:u w:val="single"/>
                </w:rPr>
                <w:t>http://fizkultura-na5.ru/.https://fk-i-s.ru/.http://www.fizkult-ura.ru/</w:t>
              </w:r>
            </w:hyperlink>
          </w:p>
        </w:tc>
      </w:tr>
      <w:tr>
        <w:trPr>
          <w:trHeight w:val="163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Верхняя прямая подача мяча</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hyperlink r:id="rId448">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449">
              <w:r>
                <w:rPr>
                  <w:rFonts w:ascii="Times New Roman" w:hAnsi="Times New Roman"/>
                  <w:b w:val="false"/>
                  <w:i w:val="false"/>
                  <w:color w:val="0000ff"/>
                  <w:sz w:val="22"/>
                  <w:u w:val="single"/>
                </w:rPr>
                <w:t>http://fizkultura-na5.ru/.https://fk-i-s.ru/.http://www.fizkult-ura.ru/</w:t>
              </w:r>
            </w:hyperlink>
          </w:p>
        </w:tc>
      </w:tr>
      <w:tr>
        <w:trPr>
          <w:trHeight w:val="163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Передача мяча через сетку двумя руками сверху</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hyperlink r:id="rId450">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451">
              <w:r>
                <w:rPr>
                  <w:rFonts w:ascii="Times New Roman" w:hAnsi="Times New Roman"/>
                  <w:b w:val="false"/>
                  <w:i w:val="false"/>
                  <w:color w:val="0000ff"/>
                  <w:sz w:val="22"/>
                  <w:u w:val="single"/>
                </w:rPr>
                <w:t>http://fizkultura-na5.ru/.https://fk-i-s.ru/.http://www.fizkult-ura.ru/</w:t>
              </w:r>
            </w:hyperlink>
          </w:p>
        </w:tc>
      </w:tr>
      <w:tr>
        <w:trPr>
          <w:trHeight w:val="163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Верхняя прямая подача мяча</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hyperlink r:id="rId452">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453">
              <w:r>
                <w:rPr>
                  <w:rFonts w:ascii="Times New Roman" w:hAnsi="Times New Roman"/>
                  <w:b w:val="false"/>
                  <w:i w:val="false"/>
                  <w:color w:val="0000ff"/>
                  <w:sz w:val="22"/>
                  <w:u w:val="single"/>
                </w:rPr>
                <w:t>http://fizkultura-na5.ru/.https://fk-i-s.ru/.http://www.fizkult-ura.ru/</w:t>
              </w:r>
            </w:hyperlink>
          </w:p>
        </w:tc>
      </w:tr>
      <w:tr>
        <w:trPr>
          <w:trHeight w:val="163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Передача мяча через сетку двумя руками сверху</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hyperlink r:id="rId454">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455">
              <w:r>
                <w:rPr>
                  <w:rFonts w:ascii="Times New Roman" w:hAnsi="Times New Roman"/>
                  <w:b w:val="false"/>
                  <w:i w:val="false"/>
                  <w:color w:val="0000ff"/>
                  <w:sz w:val="22"/>
                  <w:u w:val="single"/>
                </w:rPr>
                <w:t>http://fizkultura-na5.ru/.https://fk-i-s.ru/.http://www.fizkult-ura.ru/</w:t>
              </w:r>
            </w:hyperlink>
          </w:p>
        </w:tc>
      </w:tr>
      <w:tr>
        <w:trPr>
          <w:trHeight w:val="163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Передачи мяча в парах через сетку чередованием верхней и нижней передачей</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hyperlink r:id="rId456">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457">
              <w:r>
                <w:rPr>
                  <w:rFonts w:ascii="Times New Roman" w:hAnsi="Times New Roman"/>
                  <w:b w:val="false"/>
                  <w:i w:val="false"/>
                  <w:color w:val="0000ff"/>
                  <w:sz w:val="22"/>
                  <w:u w:val="single"/>
                </w:rPr>
                <w:t>http://fizkultura-na5.ru/.https://fk-i-s.ru/.http://www.fizkult-ura.ru/</w:t>
              </w:r>
            </w:hyperlink>
          </w:p>
        </w:tc>
      </w:tr>
      <w:tr>
        <w:trPr>
          <w:trHeight w:val="163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Перевод мяча за голову</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hyperlink r:id="rId458">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459">
              <w:r>
                <w:rPr>
                  <w:rFonts w:ascii="Times New Roman" w:hAnsi="Times New Roman"/>
                  <w:b w:val="false"/>
                  <w:i w:val="false"/>
                  <w:color w:val="0000ff"/>
                  <w:sz w:val="22"/>
                  <w:u w:val="single"/>
                </w:rPr>
                <w:t>http://fizkultura-na5.ru/.https://fk-i-s.ru/.http://www.fizkult-ura.ru/</w:t>
              </w:r>
            </w:hyperlink>
          </w:p>
        </w:tc>
      </w:tr>
      <w:tr>
        <w:trPr>
          <w:trHeight w:val="17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Перевод мяча за голову</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hyperlink r:id="rId460">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461">
              <w:r>
                <w:rPr>
                  <w:rFonts w:ascii="Times New Roman" w:hAnsi="Times New Roman"/>
                  <w:b w:val="false"/>
                  <w:i w:val="false"/>
                  <w:color w:val="0000ff"/>
                  <w:sz w:val="22"/>
                  <w:u w:val="single"/>
                </w:rPr>
                <w:t>http://fizkultura-na5.ru/.https://fk-i-s.ru/.http://www.fizkult-ura.ru/</w:t>
              </w:r>
            </w:hyperlink>
          </w:p>
        </w:tc>
      </w:tr>
      <w:tr>
        <w:trPr>
          <w:trHeight w:val="163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Игровая деятельность с использованием разученных технических приёмов</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hyperlink r:id="rId462">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463">
              <w:r>
                <w:rPr>
                  <w:rFonts w:ascii="Times New Roman" w:hAnsi="Times New Roman"/>
                  <w:b w:val="false"/>
                  <w:i w:val="false"/>
                  <w:color w:val="0000ff"/>
                  <w:sz w:val="22"/>
                  <w:u w:val="single"/>
                </w:rPr>
                <w:t>http://fizkultura-na5.ru/.https://fk-i-s.ru/.http://www.fizkult-ura.ru/</w:t>
              </w:r>
            </w:hyperlink>
          </w:p>
        </w:tc>
      </w:tr>
      <w:tr>
        <w:trPr>
          <w:trHeight w:val="163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Игровая деятельность с использованием разученных технических приёмов</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hyperlink r:id="rId464">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465">
              <w:r>
                <w:rPr>
                  <w:rFonts w:ascii="Times New Roman" w:hAnsi="Times New Roman"/>
                  <w:b w:val="false"/>
                  <w:i w:val="false"/>
                  <w:color w:val="0000ff"/>
                  <w:sz w:val="22"/>
                  <w:u w:val="single"/>
                </w:rPr>
                <w:t>http://fizkultura-na5.ru/.https://fk-i-s.ru/.http://www.fizkult-ura.ru/</w:t>
              </w:r>
            </w:hyperlink>
          </w:p>
        </w:tc>
      </w:tr>
      <w:tr>
        <w:trPr>
          <w:trHeight w:val="163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Воспитание качеств личности на занятиях физической культурой и спортом</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hyperlink r:id="rId466">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467">
              <w:r>
                <w:rPr>
                  <w:rFonts w:ascii="Times New Roman" w:hAnsi="Times New Roman"/>
                  <w:b w:val="false"/>
                  <w:i w:val="false"/>
                  <w:color w:val="0000ff"/>
                  <w:sz w:val="22"/>
                  <w:u w:val="single"/>
                </w:rPr>
                <w:t>http://fizkultura-na5.ru/.https://fk-i-s.ru/.http://www.fizkult-ura.ru/</w:t>
              </w:r>
            </w:hyperlink>
          </w:p>
        </w:tc>
      </w:tr>
      <w:tr>
        <w:trPr>
          <w:trHeight w:val="163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Акробатические комбинации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hyperlink r:id="rId468">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469">
              <w:r>
                <w:rPr>
                  <w:rFonts w:ascii="Times New Roman" w:hAnsi="Times New Roman"/>
                  <w:b w:val="false"/>
                  <w:i w:val="false"/>
                  <w:color w:val="0000ff"/>
                  <w:sz w:val="22"/>
                  <w:u w:val="single"/>
                </w:rPr>
                <w:t>http://fizkultura-na5.ru/.https://fk-i-s.ru/.http://www.fizkult-ura.ru/</w:t>
              </w:r>
            </w:hyperlink>
          </w:p>
        </w:tc>
      </w:tr>
      <w:tr>
        <w:trPr>
          <w:trHeight w:val="163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Акробатические пирамиды</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hyperlink r:id="rId470">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471">
              <w:r>
                <w:rPr>
                  <w:rFonts w:ascii="Times New Roman" w:hAnsi="Times New Roman"/>
                  <w:b w:val="false"/>
                  <w:i w:val="false"/>
                  <w:color w:val="0000ff"/>
                  <w:sz w:val="22"/>
                  <w:u w:val="single"/>
                </w:rPr>
                <w:t>http://fizkultura-na5.ru/.https://fk-i-s.ru/.http://www.fizkult-ura.ru/</w:t>
              </w:r>
            </w:hyperlink>
          </w:p>
        </w:tc>
      </w:tr>
      <w:tr>
        <w:trPr>
          <w:trHeight w:val="163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Стойка на голове с опорой на руки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hyperlink r:id="rId472">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473">
              <w:r>
                <w:rPr>
                  <w:rFonts w:ascii="Times New Roman" w:hAnsi="Times New Roman"/>
                  <w:b w:val="false"/>
                  <w:i w:val="false"/>
                  <w:color w:val="0000ff"/>
                  <w:sz w:val="22"/>
                  <w:u w:val="single"/>
                </w:rPr>
                <w:t>http://fizkultura-na5.ru/.https://fk-i-s.ru/.http://www.fizkult-ura.ru/</w:t>
              </w:r>
            </w:hyperlink>
          </w:p>
        </w:tc>
      </w:tr>
      <w:tr>
        <w:trPr>
          <w:trHeight w:val="163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Стойка на голове с опорой на руки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hyperlink r:id="rId474">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475">
              <w:r>
                <w:rPr>
                  <w:rFonts w:ascii="Times New Roman" w:hAnsi="Times New Roman"/>
                  <w:b w:val="false"/>
                  <w:i w:val="false"/>
                  <w:color w:val="0000ff"/>
                  <w:sz w:val="22"/>
                  <w:u w:val="single"/>
                </w:rPr>
                <w:t>http://fizkultura-na5.ru/.https://fk-i-s.ru/.http://www.fizkult-ura.ru/</w:t>
              </w:r>
            </w:hyperlink>
          </w:p>
        </w:tc>
      </w:tr>
      <w:tr>
        <w:trPr>
          <w:trHeight w:val="163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Игровая деятельность с использованием разученных технических приёмов</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hyperlink r:id="rId476">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477">
              <w:r>
                <w:rPr>
                  <w:rFonts w:ascii="Times New Roman" w:hAnsi="Times New Roman"/>
                  <w:b w:val="false"/>
                  <w:i w:val="false"/>
                  <w:color w:val="0000ff"/>
                  <w:sz w:val="22"/>
                  <w:u w:val="single"/>
                </w:rPr>
                <w:t>http://fizkultura-na5.ru/.https://fk-i-s.ru/.http://www.fizkult-ura.ru/</w:t>
              </w:r>
            </w:hyperlink>
          </w:p>
        </w:tc>
      </w:tr>
      <w:tr>
        <w:trPr>
          <w:trHeight w:val="226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Двусторонняя учебная игра в волейбол.Силовая подготовка</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hyperlink r:id="rId478">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479">
              <w:r>
                <w:rPr>
                  <w:rFonts w:ascii="Times New Roman" w:hAnsi="Times New Roman"/>
                  <w:b w:val="false"/>
                  <w:i w:val="false"/>
                  <w:color w:val="0000ff"/>
                  <w:sz w:val="22"/>
                  <w:u w:val="single"/>
                </w:rPr>
                <w:t>http://fizkultura-na5.ru/.https://fk-i-s.ru/.http://www.fizkult-ura.ru/</w:t>
              </w:r>
            </w:hyperlink>
          </w:p>
        </w:tc>
      </w:tr>
      <w:tr>
        <w:trPr>
          <w:trHeight w:val="163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Передача мяча после отскока от пола</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hyperlink r:id="rId480">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481">
              <w:r>
                <w:rPr>
                  <w:rFonts w:ascii="Times New Roman" w:hAnsi="Times New Roman"/>
                  <w:b w:val="false"/>
                  <w:i w:val="false"/>
                  <w:color w:val="0000ff"/>
                  <w:sz w:val="22"/>
                  <w:u w:val="single"/>
                </w:rPr>
                <w:t>http://fizkultura-na5.ru/.https://fk-i-s.ru/.http://www.fizkult-ura.ru/</w:t>
              </w:r>
            </w:hyperlink>
          </w:p>
        </w:tc>
      </w:tr>
      <w:tr>
        <w:trPr>
          <w:trHeight w:val="163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Передача мяча после отскока от пола</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hyperlink r:id="rId482">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483">
              <w:r>
                <w:rPr>
                  <w:rFonts w:ascii="Times New Roman" w:hAnsi="Times New Roman"/>
                  <w:b w:val="false"/>
                  <w:i w:val="false"/>
                  <w:color w:val="0000ff"/>
                  <w:sz w:val="22"/>
                  <w:u w:val="single"/>
                </w:rPr>
                <w:t>http://fizkultura-na5.ru/.https://fk-i-s.ru/.http://www.fizkult-ura.ru/</w:t>
              </w:r>
            </w:hyperlink>
          </w:p>
        </w:tc>
      </w:tr>
      <w:tr>
        <w:trPr>
          <w:trHeight w:val="163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Ловля мяча после отскока от пола</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hyperlink r:id="rId484">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485">
              <w:r>
                <w:rPr>
                  <w:rFonts w:ascii="Times New Roman" w:hAnsi="Times New Roman"/>
                  <w:b w:val="false"/>
                  <w:i w:val="false"/>
                  <w:color w:val="0000ff"/>
                  <w:sz w:val="22"/>
                  <w:u w:val="single"/>
                </w:rPr>
                <w:t>http://fizkultura-na5.ru/.https://fk-i-s.ru/.http://www.fizkult-ura.ru/</w:t>
              </w:r>
            </w:hyperlink>
          </w:p>
        </w:tc>
      </w:tr>
      <w:tr>
        <w:trPr>
          <w:trHeight w:val="163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Ловля мяча после отскока от пола</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hyperlink r:id="rId486">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487">
              <w:r>
                <w:rPr>
                  <w:rFonts w:ascii="Times New Roman" w:hAnsi="Times New Roman"/>
                  <w:b w:val="false"/>
                  <w:i w:val="false"/>
                  <w:color w:val="0000ff"/>
                  <w:sz w:val="22"/>
                  <w:u w:val="single"/>
                </w:rPr>
                <w:t>http://fizkultura-na5.ru/.https://fk-i-s.ru/.http://www.fizkult-ura.ru/</w:t>
              </w:r>
            </w:hyperlink>
          </w:p>
        </w:tc>
      </w:tr>
      <w:tr>
        <w:trPr>
          <w:trHeight w:val="163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Бросок мяча в корзину двумя руками снизу после ведения</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hyperlink r:id="rId488">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489">
              <w:r>
                <w:rPr>
                  <w:rFonts w:ascii="Times New Roman" w:hAnsi="Times New Roman"/>
                  <w:b w:val="false"/>
                  <w:i w:val="false"/>
                  <w:color w:val="0000ff"/>
                  <w:sz w:val="22"/>
                  <w:u w:val="single"/>
                </w:rPr>
                <w:t>http://fizkultura-na5.ru/.https://fk-i-s.ru/.http://www.fizkult-ura.ru/</w:t>
              </w:r>
            </w:hyperlink>
          </w:p>
        </w:tc>
      </w:tr>
      <w:tr>
        <w:trPr>
          <w:trHeight w:val="163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Бросок мяча в корзину двумя рукам от груди после ведения</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hyperlink r:id="rId490">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491">
              <w:r>
                <w:rPr>
                  <w:rFonts w:ascii="Times New Roman" w:hAnsi="Times New Roman"/>
                  <w:b w:val="false"/>
                  <w:i w:val="false"/>
                  <w:color w:val="0000ff"/>
                  <w:sz w:val="22"/>
                  <w:u w:val="single"/>
                </w:rPr>
                <w:t>http://fizkultura-na5.ru/.https://fk-i-s.ru/.http://www.fizkult-ura.ru/</w:t>
              </w:r>
            </w:hyperlink>
          </w:p>
        </w:tc>
      </w:tr>
      <w:tr>
        <w:trPr>
          <w:trHeight w:val="163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Бросок мяча в корзину двумя рукам от груди после ведения</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hyperlink r:id="rId492">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493">
              <w:r>
                <w:rPr>
                  <w:rFonts w:ascii="Times New Roman" w:hAnsi="Times New Roman"/>
                  <w:b w:val="false"/>
                  <w:i w:val="false"/>
                  <w:color w:val="0000ff"/>
                  <w:sz w:val="22"/>
                  <w:u w:val="single"/>
                </w:rPr>
                <w:t>http://fizkultura-na5.ru/.https://fk-i-s.ru/.http://www.fizkult-ura.ru/</w:t>
              </w:r>
            </w:hyperlink>
          </w:p>
        </w:tc>
      </w:tr>
      <w:tr>
        <w:trPr>
          <w:trHeight w:val="163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Бросок мяча в корзину двумя руками снизу после ведения</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hyperlink r:id="rId494">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495">
              <w:r>
                <w:rPr>
                  <w:rFonts w:ascii="Times New Roman" w:hAnsi="Times New Roman"/>
                  <w:b w:val="false"/>
                  <w:i w:val="false"/>
                  <w:color w:val="0000ff"/>
                  <w:sz w:val="22"/>
                  <w:u w:val="single"/>
                </w:rPr>
                <w:t>http://fizkultura-na5.ru/.https://fk-i-s.ru/.http://www.fizkult-ura.ru/</w:t>
              </w:r>
            </w:hyperlink>
          </w:p>
        </w:tc>
      </w:tr>
      <w:tr>
        <w:trPr>
          <w:trHeight w:val="17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Игровая деятельность с использованием разученных технических приёмов</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hyperlink r:id="rId496">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497">
              <w:r>
                <w:rPr>
                  <w:rFonts w:ascii="Times New Roman" w:hAnsi="Times New Roman"/>
                  <w:b w:val="false"/>
                  <w:i w:val="false"/>
                  <w:color w:val="0000ff"/>
                  <w:sz w:val="22"/>
                  <w:u w:val="single"/>
                </w:rPr>
                <w:t>http://fizkultura-na5.ru/.https://fk-i-s.ru/.http://www.fizkult-ura.ru/</w:t>
              </w:r>
            </w:hyperlink>
          </w:p>
        </w:tc>
      </w:tr>
      <w:tr>
        <w:trPr>
          <w:trHeight w:val="163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Планирование занятий технической подготовкой</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hyperlink r:id="rId498">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499">
              <w:r>
                <w:rPr>
                  <w:rFonts w:ascii="Times New Roman" w:hAnsi="Times New Roman"/>
                  <w:b w:val="false"/>
                  <w:i w:val="false"/>
                  <w:color w:val="0000ff"/>
                  <w:sz w:val="22"/>
                  <w:u w:val="single"/>
                </w:rPr>
                <w:t>http://fizkultura-na5.ru/.https://fk-i-s.ru/.http://www.fizkult-ura.ru/</w:t>
              </w:r>
            </w:hyperlink>
          </w:p>
        </w:tc>
      </w:tr>
      <w:tr>
        <w:trPr>
          <w:trHeight w:val="163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Торможение на лыжах способом «упор»</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hyperlink r:id="rId500">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501">
              <w:r>
                <w:rPr>
                  <w:rFonts w:ascii="Times New Roman" w:hAnsi="Times New Roman"/>
                  <w:b w:val="false"/>
                  <w:i w:val="false"/>
                  <w:color w:val="0000ff"/>
                  <w:sz w:val="22"/>
                  <w:u w:val="single"/>
                </w:rPr>
                <w:t>http://fizkultura-na5.ru/.https://fk-i-s.ru/.http://www.fizkult-ura.ru/</w:t>
              </w:r>
            </w:hyperlink>
          </w:p>
        </w:tc>
      </w:tr>
      <w:tr>
        <w:trPr>
          <w:trHeight w:val="163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Поворот упором при спуске с пологого склона</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hyperlink r:id="rId502">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503">
              <w:r>
                <w:rPr>
                  <w:rFonts w:ascii="Times New Roman" w:hAnsi="Times New Roman"/>
                  <w:b w:val="false"/>
                  <w:i w:val="false"/>
                  <w:color w:val="0000ff"/>
                  <w:sz w:val="22"/>
                  <w:u w:val="single"/>
                </w:rPr>
                <w:t>http://fizkultura-na5.ru/.https://fk-i-s.ru/.http://www.fizkult-ura.ru/</w:t>
              </w:r>
            </w:hyperlink>
          </w:p>
        </w:tc>
      </w:tr>
      <w:tr>
        <w:trPr>
          <w:trHeight w:val="163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Поворот упором при спуске с пологого склона</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hyperlink r:id="rId504">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505">
              <w:r>
                <w:rPr>
                  <w:rFonts w:ascii="Times New Roman" w:hAnsi="Times New Roman"/>
                  <w:b w:val="false"/>
                  <w:i w:val="false"/>
                  <w:color w:val="0000ff"/>
                  <w:sz w:val="22"/>
                  <w:u w:val="single"/>
                </w:rPr>
                <w:t>http://fizkultura-na5.ru/.https://fk-i-s.ru/.http://www.fizkult-ura.ru/</w:t>
              </w:r>
            </w:hyperlink>
          </w:p>
        </w:tc>
      </w:tr>
      <w:tr>
        <w:trPr>
          <w:trHeight w:val="163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Преодоление естественных препятствий на лыжах</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hyperlink r:id="rId506">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507">
              <w:r>
                <w:rPr>
                  <w:rFonts w:ascii="Times New Roman" w:hAnsi="Times New Roman"/>
                  <w:b w:val="false"/>
                  <w:i w:val="false"/>
                  <w:color w:val="0000ff"/>
                  <w:sz w:val="22"/>
                  <w:u w:val="single"/>
                </w:rPr>
                <w:t>http://fizkultura-na5.ru/.https://fk-i-s.ru/.http://www.fizkult-ura.ru/</w:t>
              </w:r>
            </w:hyperlink>
          </w:p>
        </w:tc>
      </w:tr>
      <w:tr>
        <w:trPr>
          <w:trHeight w:val="163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Прохождение дистанции попеременным двухшажным ходом</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hyperlink r:id="rId508">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509">
              <w:r>
                <w:rPr>
                  <w:rFonts w:ascii="Times New Roman" w:hAnsi="Times New Roman"/>
                  <w:b w:val="false"/>
                  <w:i w:val="false"/>
                  <w:color w:val="0000ff"/>
                  <w:sz w:val="22"/>
                  <w:u w:val="single"/>
                </w:rPr>
                <w:t>http://fizkultura-na5.ru/.https://fk-i-s.ru/.http://www.fizkult-ura.ru/</w:t>
              </w:r>
            </w:hyperlink>
          </w:p>
        </w:tc>
      </w:tr>
      <w:tr>
        <w:trPr>
          <w:trHeight w:val="163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Преодоление естественных препятствий на лыжах</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hyperlink r:id="rId510">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511">
              <w:r>
                <w:rPr>
                  <w:rFonts w:ascii="Times New Roman" w:hAnsi="Times New Roman"/>
                  <w:b w:val="false"/>
                  <w:i w:val="false"/>
                  <w:color w:val="0000ff"/>
                  <w:sz w:val="22"/>
                  <w:u w:val="single"/>
                </w:rPr>
                <w:t>http://fizkultura-na5.ru/.https://fk-i-s.ru/.http://www.fizkult-ura.ru/</w:t>
              </w:r>
            </w:hyperlink>
          </w:p>
        </w:tc>
      </w:tr>
      <w:tr>
        <w:trPr>
          <w:trHeight w:val="163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Переход с одного хода на другой во время прохождения учебной дистанции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hyperlink r:id="rId512">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513">
              <w:r>
                <w:rPr>
                  <w:rFonts w:ascii="Times New Roman" w:hAnsi="Times New Roman"/>
                  <w:b w:val="false"/>
                  <w:i w:val="false"/>
                  <w:color w:val="0000ff"/>
                  <w:sz w:val="22"/>
                  <w:u w:val="single"/>
                </w:rPr>
                <w:t>http://fizkultura-na5.ru/.https://fk-i-s.ru/.http://www.fizkult-ura.ru/</w:t>
              </w:r>
            </w:hyperlink>
          </w:p>
        </w:tc>
      </w:tr>
      <w:tr>
        <w:trPr>
          <w:trHeight w:val="19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Переход с одного хода на другой во время прохождения учебной дистанции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hyperlink r:id="rId514">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515">
              <w:r>
                <w:rPr>
                  <w:rFonts w:ascii="Times New Roman" w:hAnsi="Times New Roman"/>
                  <w:b w:val="false"/>
                  <w:i w:val="false"/>
                  <w:color w:val="0000ff"/>
                  <w:sz w:val="22"/>
                  <w:u w:val="single"/>
                </w:rPr>
                <w:t>http://fizkultura-na5.ru/.https://fk-i-s.ru/.http://www.fizkult-ura.ru/</w:t>
              </w:r>
            </w:hyperlink>
          </w:p>
        </w:tc>
      </w:tr>
      <w:tr>
        <w:trPr>
          <w:trHeight w:val="163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Спуски и подъёмы во время прохождения учебной дистанции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hyperlink r:id="rId516">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517">
              <w:r>
                <w:rPr>
                  <w:rFonts w:ascii="Times New Roman" w:hAnsi="Times New Roman"/>
                  <w:b w:val="false"/>
                  <w:i w:val="false"/>
                  <w:color w:val="0000ff"/>
                  <w:sz w:val="22"/>
                  <w:u w:val="single"/>
                </w:rPr>
                <w:t>http://fizkultura-na5.ru/.https://fk-i-s.ru/.http://www.fizkult-ura.ru/</w:t>
              </w:r>
            </w:hyperlink>
          </w:p>
        </w:tc>
      </w:tr>
      <w:tr>
        <w:trPr>
          <w:trHeight w:val="163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Спуски и подъёмы во время прохождения учебной дистанции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hyperlink r:id="rId518">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519">
              <w:r>
                <w:rPr>
                  <w:rFonts w:ascii="Times New Roman" w:hAnsi="Times New Roman"/>
                  <w:b w:val="false"/>
                  <w:i w:val="false"/>
                  <w:color w:val="0000ff"/>
                  <w:sz w:val="22"/>
                  <w:u w:val="single"/>
                </w:rPr>
                <w:t>http://fizkultura-na5.ru/.https://fk-i-s.ru/.http://www.fizkult-ura.ru/</w:t>
              </w:r>
            </w:hyperlink>
          </w:p>
        </w:tc>
      </w:tr>
      <w:tr>
        <w:trPr>
          <w:trHeight w:val="163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Комплекс упражнений степ-аэробики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hyperlink r:id="rId520">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521">
              <w:r>
                <w:rPr>
                  <w:rFonts w:ascii="Times New Roman" w:hAnsi="Times New Roman"/>
                  <w:b w:val="false"/>
                  <w:i w:val="false"/>
                  <w:color w:val="0000ff"/>
                  <w:sz w:val="22"/>
                  <w:u w:val="single"/>
                </w:rPr>
                <w:t>http://fizkultura-na5.ru/.https://fk-i-s.ru/.http://www.fizkult-ura.ru/</w:t>
              </w:r>
            </w:hyperlink>
          </w:p>
        </w:tc>
      </w:tr>
      <w:tr>
        <w:trPr>
          <w:trHeight w:val="163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Комплекс упражнений степ-аэробики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hyperlink r:id="rId522">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523">
              <w:r>
                <w:rPr>
                  <w:rFonts w:ascii="Times New Roman" w:hAnsi="Times New Roman"/>
                  <w:b w:val="false"/>
                  <w:i w:val="false"/>
                  <w:color w:val="0000ff"/>
                  <w:sz w:val="22"/>
                  <w:u w:val="single"/>
                </w:rPr>
                <w:t>http://fizkultura-na5.ru/.https://fk-i-s.ru/.http://www.fizkult-ura.ru/</w:t>
              </w:r>
            </w:hyperlink>
          </w:p>
        </w:tc>
      </w:tr>
      <w:tr>
        <w:trPr>
          <w:trHeight w:val="163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Комбинация на гимнастическом бревне</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hyperlink r:id="rId524">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525">
              <w:r>
                <w:rPr>
                  <w:rFonts w:ascii="Times New Roman" w:hAnsi="Times New Roman"/>
                  <w:b w:val="false"/>
                  <w:i w:val="false"/>
                  <w:color w:val="0000ff"/>
                  <w:sz w:val="22"/>
                  <w:u w:val="single"/>
                </w:rPr>
                <w:t>http://fizkultura-na5.ru/.https://fk-i-s.ru/.http://www.fizkult-ura.ru/</w:t>
              </w:r>
            </w:hyperlink>
          </w:p>
        </w:tc>
      </w:tr>
      <w:tr>
        <w:trPr>
          <w:trHeight w:val="163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Комбинация на гимнастическом бревне</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hyperlink r:id="rId526">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527">
              <w:r>
                <w:rPr>
                  <w:rFonts w:ascii="Times New Roman" w:hAnsi="Times New Roman"/>
                  <w:b w:val="false"/>
                  <w:i w:val="false"/>
                  <w:color w:val="0000ff"/>
                  <w:sz w:val="22"/>
                  <w:u w:val="single"/>
                </w:rPr>
                <w:t>http://fizkultura-na5.ru/.https://fk-i-s.ru/.http://www.fizkult-ura.ru/</w:t>
              </w:r>
            </w:hyperlink>
          </w:p>
        </w:tc>
      </w:tr>
      <w:tr>
        <w:trPr>
          <w:trHeight w:val="163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Комбинация на низкой гимнастической перекладине</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hyperlink r:id="rId528">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529">
              <w:r>
                <w:rPr>
                  <w:rFonts w:ascii="Times New Roman" w:hAnsi="Times New Roman"/>
                  <w:b w:val="false"/>
                  <w:i w:val="false"/>
                  <w:color w:val="0000ff"/>
                  <w:sz w:val="22"/>
                  <w:u w:val="single"/>
                </w:rPr>
                <w:t>http://fizkultura-na5.ru/.https://fk-i-s.ru/.http://www.fizkult-ura.ru/</w:t>
              </w:r>
            </w:hyperlink>
          </w:p>
        </w:tc>
      </w:tr>
      <w:tr>
        <w:trPr>
          <w:trHeight w:val="163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Комбинация на низкой гимнастической перекладине</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hyperlink r:id="rId530">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531">
              <w:r>
                <w:rPr>
                  <w:rFonts w:ascii="Times New Roman" w:hAnsi="Times New Roman"/>
                  <w:b w:val="false"/>
                  <w:i w:val="false"/>
                  <w:color w:val="0000ff"/>
                  <w:sz w:val="22"/>
                  <w:u w:val="single"/>
                </w:rPr>
                <w:t>http://fizkultura-na5.ru/.https://fk-i-s.ru/.http://www.fizkult-ura.ru/</w:t>
              </w:r>
            </w:hyperlink>
          </w:p>
        </w:tc>
      </w:tr>
      <w:tr>
        <w:trPr>
          <w:trHeight w:val="17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Способы и процедуры оценивания техники двигательных действий</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hyperlink r:id="rId532">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533">
              <w:r>
                <w:rPr>
                  <w:rFonts w:ascii="Times New Roman" w:hAnsi="Times New Roman"/>
                  <w:b w:val="false"/>
                  <w:i w:val="false"/>
                  <w:color w:val="0000ff"/>
                  <w:sz w:val="22"/>
                  <w:u w:val="single"/>
                </w:rPr>
                <w:t>http://fizkultura-na5.ru/.https://fk-i-s.ru/.http://www.fizkult-ura.ru/</w:t>
              </w:r>
            </w:hyperlink>
          </w:p>
        </w:tc>
      </w:tr>
      <w:tr>
        <w:trPr>
          <w:trHeight w:val="163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Оценивание оздоровительного эффекта занятий физической культурой</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hyperlink r:id="rId534">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535">
              <w:r>
                <w:rPr>
                  <w:rFonts w:ascii="Times New Roman" w:hAnsi="Times New Roman"/>
                  <w:b w:val="false"/>
                  <w:i w:val="false"/>
                  <w:color w:val="0000ff"/>
                  <w:sz w:val="22"/>
                  <w:u w:val="single"/>
                </w:rPr>
                <w:t>http://fizkultura-na5.ru/.https://fk-i-s.ru/.http://www.fizkult-ura.ru/</w:t>
              </w:r>
            </w:hyperlink>
          </w:p>
        </w:tc>
      </w:tr>
      <w:tr>
        <w:trPr>
          <w:trHeight w:val="163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Равномерный бег на среднюю дистанцию 3 км</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hyperlink r:id="rId536">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537">
              <w:r>
                <w:rPr>
                  <w:rFonts w:ascii="Times New Roman" w:hAnsi="Times New Roman"/>
                  <w:b w:val="false"/>
                  <w:i w:val="false"/>
                  <w:color w:val="0000ff"/>
                  <w:sz w:val="22"/>
                  <w:u w:val="single"/>
                </w:rPr>
                <w:t>http://fizkultura-na5.ru/.https://fk-i-s.ru/.http://www.fizkult-ura.ru/</w:t>
              </w:r>
            </w:hyperlink>
          </w:p>
        </w:tc>
      </w:tr>
      <w:tr>
        <w:trPr>
          <w:trHeight w:val="163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Эстафетный бег</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hyperlink r:id="rId538">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539">
              <w:r>
                <w:rPr>
                  <w:rFonts w:ascii="Times New Roman" w:hAnsi="Times New Roman"/>
                  <w:b w:val="false"/>
                  <w:i w:val="false"/>
                  <w:color w:val="0000ff"/>
                  <w:sz w:val="22"/>
                  <w:u w:val="single"/>
                </w:rPr>
                <w:t>http://fizkultura-na5.ru/.https://fk-i-s.ru/.http://www.fizkult-ura.ru/</w:t>
              </w:r>
            </w:hyperlink>
          </w:p>
        </w:tc>
      </w:tr>
      <w:tr>
        <w:trPr>
          <w:trHeight w:val="163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Прыжки с разбега в длину и в высоту</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hyperlink r:id="rId540">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541">
              <w:r>
                <w:rPr>
                  <w:rFonts w:ascii="Times New Roman" w:hAnsi="Times New Roman"/>
                  <w:b w:val="false"/>
                  <w:i w:val="false"/>
                  <w:color w:val="0000ff"/>
                  <w:sz w:val="22"/>
                  <w:u w:val="single"/>
                </w:rPr>
                <w:t>http://fizkultura-na5.ru/.https://fk-i-s.ru/.http://www.fizkult-ura.ru/</w:t>
              </w:r>
            </w:hyperlink>
          </w:p>
        </w:tc>
      </w:tr>
      <w:tr>
        <w:trPr>
          <w:trHeight w:val="163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Прыжки с разбега в длину и в высоту</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hyperlink r:id="rId542">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543">
              <w:r>
                <w:rPr>
                  <w:rFonts w:ascii="Times New Roman" w:hAnsi="Times New Roman"/>
                  <w:b w:val="false"/>
                  <w:i w:val="false"/>
                  <w:color w:val="0000ff"/>
                  <w:sz w:val="22"/>
                  <w:u w:val="single"/>
                </w:rPr>
                <w:t>http://fizkultura-na5.ru/.https://fk-i-s.ru/.http://www.fizkult-ura.ru/</w:t>
              </w:r>
            </w:hyperlink>
          </w:p>
        </w:tc>
      </w:tr>
      <w:tr>
        <w:trPr>
          <w:trHeight w:val="163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Метание малого мяча в катящуюся мишень</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hyperlink r:id="rId544">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545">
              <w:r>
                <w:rPr>
                  <w:rFonts w:ascii="Times New Roman" w:hAnsi="Times New Roman"/>
                  <w:b w:val="false"/>
                  <w:i w:val="false"/>
                  <w:color w:val="0000ff"/>
                  <w:sz w:val="22"/>
                  <w:u w:val="single"/>
                </w:rPr>
                <w:t>http://fizkultura-na5.ru/.https://fk-i-s.ru/.http://www.fizkult-ura.ru/</w:t>
              </w:r>
            </w:hyperlink>
          </w:p>
        </w:tc>
      </w:tr>
      <w:tr>
        <w:trPr>
          <w:trHeight w:val="163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Метание малого мяча в катящуюся мишень</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hyperlink r:id="rId546">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547">
              <w:r>
                <w:rPr>
                  <w:rFonts w:ascii="Times New Roman" w:hAnsi="Times New Roman"/>
                  <w:b w:val="false"/>
                  <w:i w:val="false"/>
                  <w:color w:val="0000ff"/>
                  <w:sz w:val="22"/>
                  <w:u w:val="single"/>
                </w:rPr>
                <w:t>http://fizkultura-na5.ru/.https://fk-i-s.ru/.http://www.fizkult-ura.ru/</w:t>
              </w:r>
            </w:hyperlink>
          </w:p>
        </w:tc>
      </w:tr>
      <w:tr>
        <w:trPr>
          <w:trHeight w:val="163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Средние и длинные передачи мяча по прямой</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hyperlink r:id="rId548">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549">
              <w:r>
                <w:rPr>
                  <w:rFonts w:ascii="Times New Roman" w:hAnsi="Times New Roman"/>
                  <w:b w:val="false"/>
                  <w:i w:val="false"/>
                  <w:color w:val="0000ff"/>
                  <w:sz w:val="22"/>
                  <w:u w:val="single"/>
                </w:rPr>
                <w:t>http://fizkultura-na5.ru/.https://fk-i-s.ru/.http://www.fizkult-ura.ru/</w:t>
              </w:r>
            </w:hyperlink>
          </w:p>
        </w:tc>
      </w:tr>
      <w:tr>
        <w:trPr>
          <w:trHeight w:val="226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Средние и длинные передачи мяча по прямой</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hyperlink r:id="rId550">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551">
              <w:r>
                <w:rPr>
                  <w:rFonts w:ascii="Times New Roman" w:hAnsi="Times New Roman"/>
                  <w:b w:val="false"/>
                  <w:i w:val="false"/>
                  <w:color w:val="0000ff"/>
                  <w:sz w:val="22"/>
                  <w:u w:val="single"/>
                </w:rPr>
                <w:t>http://fizkultura-na5.ru/.https://fk-i-s.ru/.http://www.fizkult-ura.ru/</w:t>
              </w:r>
            </w:hyperlink>
          </w:p>
        </w:tc>
      </w:tr>
      <w:tr>
        <w:trPr>
          <w:trHeight w:val="163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Средние и длинные передачи мяча по диагонали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hyperlink r:id="rId552">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553">
              <w:r>
                <w:rPr>
                  <w:rFonts w:ascii="Times New Roman" w:hAnsi="Times New Roman"/>
                  <w:b w:val="false"/>
                  <w:i w:val="false"/>
                  <w:color w:val="0000ff"/>
                  <w:sz w:val="22"/>
                  <w:u w:val="single"/>
                </w:rPr>
                <w:t>http://fizkultura-na5.ru/.https://fk-i-s.ru/.http://www.fizkult-ura.ru/</w:t>
              </w:r>
            </w:hyperlink>
          </w:p>
        </w:tc>
      </w:tr>
      <w:tr>
        <w:trPr>
          <w:trHeight w:val="163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Тактические действия при выполнении углового удара</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hyperlink r:id="rId554">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555">
              <w:r>
                <w:rPr>
                  <w:rFonts w:ascii="Times New Roman" w:hAnsi="Times New Roman"/>
                  <w:b w:val="false"/>
                  <w:i w:val="false"/>
                  <w:color w:val="0000ff"/>
                  <w:sz w:val="22"/>
                  <w:u w:val="single"/>
                </w:rPr>
                <w:t>http://fizkultura-na5.ru/.https://fk-i-s.ru/.http://www.fizkult-ura.ru/</w:t>
              </w:r>
            </w:hyperlink>
          </w:p>
        </w:tc>
      </w:tr>
      <w:tr>
        <w:trPr>
          <w:trHeight w:val="163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Тактические действия при выполнении углового удара</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hyperlink r:id="rId556">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557">
              <w:r>
                <w:rPr>
                  <w:rFonts w:ascii="Times New Roman" w:hAnsi="Times New Roman"/>
                  <w:b w:val="false"/>
                  <w:i w:val="false"/>
                  <w:color w:val="0000ff"/>
                  <w:sz w:val="22"/>
                  <w:u w:val="single"/>
                </w:rPr>
                <w:t>http://fizkultura-na5.ru/.https://fk-i-s.ru/.http://www.fizkult-ura.ru/</w:t>
              </w:r>
            </w:hyperlink>
          </w:p>
        </w:tc>
      </w:tr>
      <w:tr>
        <w:trPr>
          <w:trHeight w:val="163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Тактические действия при вбрасывании мяча из-за боковой линии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hyperlink r:id="rId558">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559">
              <w:r>
                <w:rPr>
                  <w:rFonts w:ascii="Times New Roman" w:hAnsi="Times New Roman"/>
                  <w:b w:val="false"/>
                  <w:i w:val="false"/>
                  <w:color w:val="0000ff"/>
                  <w:sz w:val="22"/>
                  <w:u w:val="single"/>
                </w:rPr>
                <w:t>http://fizkultura-na5.ru/.https://fk-i-s.ru/.http://www.fizkult-ura.ru/</w:t>
              </w:r>
            </w:hyperlink>
          </w:p>
        </w:tc>
      </w:tr>
      <w:tr>
        <w:trPr>
          <w:trHeight w:val="163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Тактические действия при вбрасывании мяча из-за боковой линии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hyperlink r:id="rId560">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561">
              <w:r>
                <w:rPr>
                  <w:rFonts w:ascii="Times New Roman" w:hAnsi="Times New Roman"/>
                  <w:b w:val="false"/>
                  <w:i w:val="false"/>
                  <w:color w:val="0000ff"/>
                  <w:sz w:val="22"/>
                  <w:u w:val="single"/>
                </w:rPr>
                <w:t>http://fizkultura-na5.ru/.https://fk-i-s.ru/.http://www.fizkult-ura.ru/</w:t>
              </w:r>
            </w:hyperlink>
          </w:p>
        </w:tc>
      </w:tr>
      <w:tr>
        <w:trPr>
          <w:trHeight w:val="163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Игровая деятельность с использованием разученных технических приёмов</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hyperlink r:id="rId562">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563">
              <w:r>
                <w:rPr>
                  <w:rFonts w:ascii="Times New Roman" w:hAnsi="Times New Roman"/>
                  <w:b w:val="false"/>
                  <w:i w:val="false"/>
                  <w:color w:val="0000ff"/>
                  <w:sz w:val="22"/>
                  <w:u w:val="single"/>
                </w:rPr>
                <w:t>http://fizkultura-na5.ru/.https://fk-i-s.ru/.http://www.fizkult-ura.ru/</w:t>
              </w:r>
            </w:hyperlink>
          </w:p>
        </w:tc>
      </w:tr>
      <w:tr>
        <w:trPr>
          <w:trHeight w:val="190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Прыжок в длину с места толчком двумя ногами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hyperlink r:id="rId564">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565">
              <w:r>
                <w:rPr>
                  <w:rFonts w:ascii="Times New Roman" w:hAnsi="Times New Roman"/>
                  <w:b w:val="false"/>
                  <w:i w:val="false"/>
                  <w:color w:val="0000ff"/>
                  <w:sz w:val="22"/>
                  <w:u w:val="single"/>
                </w:rPr>
                <w:t>http://fizkultura-na5.ru/.https://fk-i-s.ru/.http://www.fizkult-ura.ru/</w:t>
              </w:r>
            </w:hyperlink>
          </w:p>
        </w:tc>
      </w:tr>
      <w:tr>
        <w:trPr>
          <w:trHeight w:val="217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Поднимание туловища из положения лежа на спине</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hyperlink r:id="rId566">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567">
              <w:r>
                <w:rPr>
                  <w:rFonts w:ascii="Times New Roman" w:hAnsi="Times New Roman"/>
                  <w:b w:val="false"/>
                  <w:i w:val="false"/>
                  <w:color w:val="0000ff"/>
                  <w:sz w:val="22"/>
                  <w:u w:val="single"/>
                </w:rPr>
                <w:t>http://fizkultura-na5.ru/.https://fk-i-s.ru/.http://www.fizkult-ura.ru/</w:t>
              </w:r>
            </w:hyperlink>
          </w:p>
        </w:tc>
      </w:tr>
      <w:tr>
        <w:trPr>
          <w:trHeight w:val="91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55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62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8 КЛАСС </w:t>
      </w:r>
    </w:p>
    <w:tbl>
      <w:tblPr>
        <w:tblW w:w="0" w:type="auto"/>
        <w:tblCellSpacing w:w="20" w:type="nil"/>
        <w:tblBorders>
          <w:top w:val="single"/>
          <w:left w:val="single"/>
          <w:bottom w:val="single"/>
          <w:right w:val="single"/>
          <w:insideH w:val="single"/>
          <w:insideV w:val="single"/>
        </w:tblBorders>
      </w:tblPr>
      <w:tblGrid>
        <w:gridCol w:w="540"/>
        <w:gridCol w:w="2880"/>
        <w:gridCol w:w="1187"/>
        <w:gridCol w:w="2185"/>
        <w:gridCol w:w="2327"/>
        <w:gridCol w:w="1650"/>
        <w:gridCol w:w="2825"/>
      </w:tblGrid>
      <w:tr>
        <w:trPr>
          <w:trHeight w:val="300" w:hRule="atLeast"/>
          <w:trHeight w:val="144" w:hRule="atLeast"/>
        </w:trPr>
        <w:tc>
          <w:tcPr>
            <w:tcW w:w="37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5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7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3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2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2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Физическая культура в современном обществе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hyperlink r:id="rId568">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569">
              <w:r>
                <w:rPr>
                  <w:rFonts w:ascii="Times New Roman" w:hAnsi="Times New Roman"/>
                  <w:b w:val="false"/>
                  <w:i w:val="false"/>
                  <w:color w:val="0000ff"/>
                  <w:sz w:val="22"/>
                  <w:u w:val="single"/>
                </w:rPr>
                <w:t>http://fizkultura-na5.ru/.https://fk-i-s.ru/.http://www.fizkult-ura.ru/</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Всестороннее и гармоничное физическое развитие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hyperlink r:id="rId570">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571">
              <w:r>
                <w:rPr>
                  <w:rFonts w:ascii="Times New Roman" w:hAnsi="Times New Roman"/>
                  <w:b w:val="false"/>
                  <w:i w:val="false"/>
                  <w:color w:val="0000ff"/>
                  <w:sz w:val="22"/>
                  <w:u w:val="single"/>
                </w:rPr>
                <w:t>http://fizkultura-na5.ru/.https://fk-i-s.ru/.http://www.fizkult-ura.ru/</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Бег на короткие дистанции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hyperlink r:id="rId572">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573">
              <w:r>
                <w:rPr>
                  <w:rFonts w:ascii="Times New Roman" w:hAnsi="Times New Roman"/>
                  <w:b w:val="false"/>
                  <w:i w:val="false"/>
                  <w:color w:val="0000ff"/>
                  <w:sz w:val="22"/>
                  <w:u w:val="single"/>
                </w:rPr>
                <w:t>http://fizkultura-na5.ru/.https://fk-i-s.ru/.http://www.fizkult-ura.ru/</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Бег на короткую дистанцию 100, 200 метров без учета времени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hyperlink r:id="rId574">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575">
              <w:r>
                <w:rPr>
                  <w:rFonts w:ascii="Times New Roman" w:hAnsi="Times New Roman"/>
                  <w:b w:val="false"/>
                  <w:i w:val="false"/>
                  <w:color w:val="0000ff"/>
                  <w:sz w:val="22"/>
                  <w:u w:val="single"/>
                </w:rPr>
                <w:t>http://fizkultura-na5.ru/.https://fk-i-s.ru/.http://www.fizkult-ura.ru/</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Бег на средние дистанции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hyperlink r:id="rId576">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577">
              <w:r>
                <w:rPr>
                  <w:rFonts w:ascii="Times New Roman" w:hAnsi="Times New Roman"/>
                  <w:b w:val="false"/>
                  <w:i w:val="false"/>
                  <w:color w:val="0000ff"/>
                  <w:sz w:val="22"/>
                  <w:u w:val="single"/>
                </w:rPr>
                <w:t>http://fizkultura-na5.ru/.https://fk-i-s.ru/.http://www.fizkult-ura.ru/</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Бег на длинные дистанции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hyperlink r:id="rId578">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579">
              <w:r>
                <w:rPr>
                  <w:rFonts w:ascii="Times New Roman" w:hAnsi="Times New Roman"/>
                  <w:b w:val="false"/>
                  <w:i w:val="false"/>
                  <w:color w:val="0000ff"/>
                  <w:sz w:val="22"/>
                  <w:u w:val="single"/>
                </w:rPr>
                <w:t>http://fizkultura-na5.ru/.https://fk-i-s.ru/.http://www.fizkult-ura.ru/</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Совершенствование техники прыжка в высоту способом "ножницы"</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hyperlink r:id="rId580">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581">
              <w:r>
                <w:rPr>
                  <w:rFonts w:ascii="Times New Roman" w:hAnsi="Times New Roman"/>
                  <w:b w:val="false"/>
                  <w:i w:val="false"/>
                  <w:color w:val="0000ff"/>
                  <w:sz w:val="22"/>
                  <w:u w:val="single"/>
                </w:rPr>
                <w:t>http://fizkultura-na5.ru/.https://fk-i-s.ru/.http://www.fizkult-ura.ru/</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Равномерный бег на длинную дистанцию 3 км без учета времени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hyperlink r:id="rId582">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583">
              <w:r>
                <w:rPr>
                  <w:rFonts w:ascii="Times New Roman" w:hAnsi="Times New Roman"/>
                  <w:b w:val="false"/>
                  <w:i w:val="false"/>
                  <w:color w:val="0000ff"/>
                  <w:sz w:val="22"/>
                  <w:u w:val="single"/>
                </w:rPr>
                <w:t>http://fizkultura-na5.ru/.https://fk-i-s.ru/.http://www.fizkult-ura.ru/</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Прямой нападающий удар</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hyperlink r:id="rId584">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585">
              <w:r>
                <w:rPr>
                  <w:rFonts w:ascii="Times New Roman" w:hAnsi="Times New Roman"/>
                  <w:b w:val="false"/>
                  <w:i w:val="false"/>
                  <w:color w:val="0000ff"/>
                  <w:sz w:val="22"/>
                  <w:u w:val="single"/>
                </w:rPr>
                <w:t>http://fizkultura-na5.ru/.https://fk-i-s.ru/.http://www.fizkult-ura.ru/</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Прямой нападающий удар</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hyperlink r:id="rId586">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587">
              <w:r>
                <w:rPr>
                  <w:rFonts w:ascii="Times New Roman" w:hAnsi="Times New Roman"/>
                  <w:b w:val="false"/>
                  <w:i w:val="false"/>
                  <w:color w:val="0000ff"/>
                  <w:sz w:val="22"/>
                  <w:u w:val="single"/>
                </w:rPr>
                <w:t>http://fizkultura-na5.ru/.https://fk-i-s.ru/.http://www.fizkult-ura.ru/</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Тактические действия в нападении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hyperlink r:id="rId588">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589">
              <w:r>
                <w:rPr>
                  <w:rFonts w:ascii="Times New Roman" w:hAnsi="Times New Roman"/>
                  <w:b w:val="false"/>
                  <w:i w:val="false"/>
                  <w:color w:val="0000ff"/>
                  <w:sz w:val="22"/>
                  <w:u w:val="single"/>
                </w:rPr>
                <w:t>http://fizkultura-na5.ru/.https://fk-i-s.ru/.http://www.fizkult-ura.ru/</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Тактические действия в нападении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hyperlink r:id="rId590">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591">
              <w:r>
                <w:rPr>
                  <w:rFonts w:ascii="Times New Roman" w:hAnsi="Times New Roman"/>
                  <w:b w:val="false"/>
                  <w:i w:val="false"/>
                  <w:color w:val="0000ff"/>
                  <w:sz w:val="22"/>
                  <w:u w:val="single"/>
                </w:rPr>
                <w:t>http://fizkultura-na5.ru/.https://fk-i-s.ru/.http://www.fizkult-ura.ru/</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Индивидуальное блокирование мяча в прыжке с места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hyperlink r:id="rId592">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593">
              <w:r>
                <w:rPr>
                  <w:rFonts w:ascii="Times New Roman" w:hAnsi="Times New Roman"/>
                  <w:b w:val="false"/>
                  <w:i w:val="false"/>
                  <w:color w:val="0000ff"/>
                  <w:sz w:val="22"/>
                  <w:u w:val="single"/>
                </w:rPr>
                <w:t>http://fizkultura-na5.ru/.https://fk-i-s.ru/.http://www.fizkult-ura.ru/</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Индивидуальное блокирование мяча в прыжке с места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hyperlink r:id="rId594">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595">
              <w:r>
                <w:rPr>
                  <w:rFonts w:ascii="Times New Roman" w:hAnsi="Times New Roman"/>
                  <w:b w:val="false"/>
                  <w:i w:val="false"/>
                  <w:color w:val="0000ff"/>
                  <w:sz w:val="22"/>
                  <w:u w:val="single"/>
                </w:rPr>
                <w:t>http://fizkultura-na5.ru/.https://fk-i-s.ru/.http://www.fizkult-ura.ru/</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Тактические действия в защите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hyperlink r:id="rId596">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597">
              <w:r>
                <w:rPr>
                  <w:rFonts w:ascii="Times New Roman" w:hAnsi="Times New Roman"/>
                  <w:b w:val="false"/>
                  <w:i w:val="false"/>
                  <w:color w:val="0000ff"/>
                  <w:sz w:val="22"/>
                  <w:u w:val="single"/>
                </w:rPr>
                <w:t>http://fizkultura-na5.ru/.https://fk-i-s.ru/.http://www.fizkult-ura.ru/</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Тактические действия в защите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hyperlink r:id="rId598">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599">
              <w:r>
                <w:rPr>
                  <w:rFonts w:ascii="Times New Roman" w:hAnsi="Times New Roman"/>
                  <w:b w:val="false"/>
                  <w:i w:val="false"/>
                  <w:color w:val="0000ff"/>
                  <w:sz w:val="22"/>
                  <w:u w:val="single"/>
                </w:rPr>
                <w:t>http://fizkultura-na5.ru/.https://fk-i-s.ru/.http://www.fizkult-ura.ru/</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Игровая деятельность с использованием разученных технических приёмов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hyperlink r:id="rId600">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601">
              <w:r>
                <w:rPr>
                  <w:rFonts w:ascii="Times New Roman" w:hAnsi="Times New Roman"/>
                  <w:b w:val="false"/>
                  <w:i w:val="false"/>
                  <w:color w:val="0000ff"/>
                  <w:sz w:val="22"/>
                  <w:u w:val="single"/>
                </w:rPr>
                <w:t>http://fizkultura-na5.ru/.https://fk-i-s.ru/.http://www.fizkult-ura.ru/</w:t>
              </w:r>
            </w:hyperlink>
          </w:p>
        </w:tc>
      </w:tr>
      <w:tr>
        <w:trPr>
          <w:trHeight w:val="195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Коррекция нарушения осанки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hyperlink r:id="rId602">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603">
              <w:r>
                <w:rPr>
                  <w:rFonts w:ascii="Times New Roman" w:hAnsi="Times New Roman"/>
                  <w:b w:val="false"/>
                  <w:i w:val="false"/>
                  <w:color w:val="0000ff"/>
                  <w:sz w:val="22"/>
                  <w:u w:val="single"/>
                </w:rPr>
                <w:t>http://fizkultura-na5.ru/.https://fk-i-s.ru/.http://www.fizkult-ura.ru/</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Акробатические комбинации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hyperlink r:id="rId604">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605">
              <w:r>
                <w:rPr>
                  <w:rFonts w:ascii="Times New Roman" w:hAnsi="Times New Roman"/>
                  <w:b w:val="false"/>
                  <w:i w:val="false"/>
                  <w:color w:val="0000ff"/>
                  <w:sz w:val="22"/>
                  <w:u w:val="single"/>
                </w:rPr>
                <w:t>http://fizkultura-na5.ru/.https://fk-i-s.ru/.http://www.fizkult-ura.ru/</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Акробатические комбинации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hyperlink r:id="rId606">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607">
              <w:r>
                <w:rPr>
                  <w:rFonts w:ascii="Times New Roman" w:hAnsi="Times New Roman"/>
                  <w:b w:val="false"/>
                  <w:i w:val="false"/>
                  <w:color w:val="0000ff"/>
                  <w:sz w:val="22"/>
                  <w:u w:val="single"/>
                </w:rPr>
                <w:t>http://fizkultura-na5.ru/.https://fk-i-s.ru/.http://www.fizkult-ura.ru/</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Гимнастическая комбинация на гимнастическом бревне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hyperlink r:id="rId608">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609">
              <w:r>
                <w:rPr>
                  <w:rFonts w:ascii="Times New Roman" w:hAnsi="Times New Roman"/>
                  <w:b w:val="false"/>
                  <w:i w:val="false"/>
                  <w:color w:val="0000ff"/>
                  <w:sz w:val="22"/>
                  <w:u w:val="single"/>
                </w:rPr>
                <w:t>http://fizkultura-na5.ru/.https://fk-i-s.ru/.http://www.fizkult-ura.ru/</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Гимнастическая комбинация на гимнастическом бревне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hyperlink r:id="rId610">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611">
              <w:r>
                <w:rPr>
                  <w:rFonts w:ascii="Times New Roman" w:hAnsi="Times New Roman"/>
                  <w:b w:val="false"/>
                  <w:i w:val="false"/>
                  <w:color w:val="0000ff"/>
                  <w:sz w:val="22"/>
                  <w:u w:val="single"/>
                </w:rPr>
                <w:t>http://fizkultura-na5.ru/.https://fk-i-s.ru/.http://www.fizkult-ura.ru/</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Игровая деятельность с использованием разученных технических приёмов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hyperlink r:id="rId612">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613">
              <w:r>
                <w:rPr>
                  <w:rFonts w:ascii="Times New Roman" w:hAnsi="Times New Roman"/>
                  <w:b w:val="false"/>
                  <w:i w:val="false"/>
                  <w:color w:val="0000ff"/>
                  <w:sz w:val="22"/>
                  <w:u w:val="single"/>
                </w:rPr>
                <w:t>http://fizkultura-na5.ru/.https://fk-i-s.ru/.http://www.fizkult-ura.ru/</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Двусторонняя учебная игра в волейбол. Силовая подготовка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hyperlink r:id="rId614">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615">
              <w:r>
                <w:rPr>
                  <w:rFonts w:ascii="Times New Roman" w:hAnsi="Times New Roman"/>
                  <w:b w:val="false"/>
                  <w:i w:val="false"/>
                  <w:color w:val="0000ff"/>
                  <w:sz w:val="22"/>
                  <w:u w:val="single"/>
                </w:rPr>
                <w:t>http://fizkultura-na5.ru/.https://fk-i-s.ru/.http://www.fizkult-ura.ru/</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Повороты с мячом на месте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hyperlink r:id="rId616">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617">
              <w:r>
                <w:rPr>
                  <w:rFonts w:ascii="Times New Roman" w:hAnsi="Times New Roman"/>
                  <w:b w:val="false"/>
                  <w:i w:val="false"/>
                  <w:color w:val="0000ff"/>
                  <w:sz w:val="22"/>
                  <w:u w:val="single"/>
                </w:rPr>
                <w:t>http://fizkultura-na5.ru/.https://fk-i-s.ru/.http://www.fizkult-ura.ru/</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Повороты с мячом на месте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hyperlink r:id="rId618">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619">
              <w:r>
                <w:rPr>
                  <w:rFonts w:ascii="Times New Roman" w:hAnsi="Times New Roman"/>
                  <w:b w:val="false"/>
                  <w:i w:val="false"/>
                  <w:color w:val="0000ff"/>
                  <w:sz w:val="22"/>
                  <w:u w:val="single"/>
                </w:rPr>
                <w:t>http://fizkultura-na5.ru/.https://fk-i-s.ru/.http://www.fizkult-ura.ru/</w:t>
              </w:r>
            </w:hyperlink>
          </w:p>
        </w:tc>
      </w:tr>
      <w:tr>
        <w:trPr>
          <w:trHeight w:val="19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Передача мяча одной рукой от плеча и снизу</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hyperlink r:id="rId620">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621">
              <w:r>
                <w:rPr>
                  <w:rFonts w:ascii="Times New Roman" w:hAnsi="Times New Roman"/>
                  <w:b w:val="false"/>
                  <w:i w:val="false"/>
                  <w:color w:val="0000ff"/>
                  <w:sz w:val="22"/>
                  <w:u w:val="single"/>
                </w:rPr>
                <w:t>http://fizkultura-na5.ru/.https://fk-i-s.ru/.http://www.fizkult-ura.ru/</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Передача мяча одной рукой от плеча и снизу</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hyperlink r:id="rId622">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623">
              <w:r>
                <w:rPr>
                  <w:rFonts w:ascii="Times New Roman" w:hAnsi="Times New Roman"/>
                  <w:b w:val="false"/>
                  <w:i w:val="false"/>
                  <w:color w:val="0000ff"/>
                  <w:sz w:val="22"/>
                  <w:u w:val="single"/>
                </w:rPr>
                <w:t>http://fizkultura-na5.ru/.https://fk-i-s.ru/.http://www.fizkult-ura.ru/</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Передача мяча одной рукой снизу</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hyperlink r:id="rId624">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625">
              <w:r>
                <w:rPr>
                  <w:rFonts w:ascii="Times New Roman" w:hAnsi="Times New Roman"/>
                  <w:b w:val="false"/>
                  <w:i w:val="false"/>
                  <w:color w:val="0000ff"/>
                  <w:sz w:val="22"/>
                  <w:u w:val="single"/>
                </w:rPr>
                <w:t>http://fizkultura-na5.ru/.https://fk-i-s.ru/.http://www.fizkult-ura.ru/</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Передача мяча одной рукой снизу</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hyperlink r:id="rId626">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627">
              <w:r>
                <w:rPr>
                  <w:rFonts w:ascii="Times New Roman" w:hAnsi="Times New Roman"/>
                  <w:b w:val="false"/>
                  <w:i w:val="false"/>
                  <w:color w:val="0000ff"/>
                  <w:sz w:val="22"/>
                  <w:u w:val="single"/>
                </w:rPr>
                <w:t>http://fizkultura-na5.ru/.https://fk-i-s.ru/.http://www.fizkult-ura.ru/</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Бросок мяча в корзину двумя руками в прыжке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hyperlink r:id="rId628">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629">
              <w:r>
                <w:rPr>
                  <w:rFonts w:ascii="Times New Roman" w:hAnsi="Times New Roman"/>
                  <w:b w:val="false"/>
                  <w:i w:val="false"/>
                  <w:color w:val="0000ff"/>
                  <w:sz w:val="22"/>
                  <w:u w:val="single"/>
                </w:rPr>
                <w:t>http://fizkultura-na5.ru/.https://fk-i-s.ru/.http://www.fizkult-ura.ru/</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Бросок мяча в корзину двумя руками в прыжке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hyperlink r:id="rId630">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631">
              <w:r>
                <w:rPr>
                  <w:rFonts w:ascii="Times New Roman" w:hAnsi="Times New Roman"/>
                  <w:b w:val="false"/>
                  <w:i w:val="false"/>
                  <w:color w:val="0000ff"/>
                  <w:sz w:val="22"/>
                  <w:u w:val="single"/>
                </w:rPr>
                <w:t>http://fizkultura-na5.ru/.https://fk-i-s.ru/.http://www.fizkult-ura.ru/</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Бросок мяча в корзину одной рукой в прыжке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hyperlink r:id="rId632">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633">
              <w:r>
                <w:rPr>
                  <w:rFonts w:ascii="Times New Roman" w:hAnsi="Times New Roman"/>
                  <w:b w:val="false"/>
                  <w:i w:val="false"/>
                  <w:color w:val="0000ff"/>
                  <w:sz w:val="22"/>
                  <w:u w:val="single"/>
                </w:rPr>
                <w:t>http://fizkultura-na5.ru/.https://fk-i-s.ru/.http://www.fizkult-ura.ru/</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Бросок мяча в корзину одной рукой в прыжке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hyperlink r:id="rId634">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635">
              <w:r>
                <w:rPr>
                  <w:rFonts w:ascii="Times New Roman" w:hAnsi="Times New Roman"/>
                  <w:b w:val="false"/>
                  <w:i w:val="false"/>
                  <w:color w:val="0000ff"/>
                  <w:sz w:val="22"/>
                  <w:u w:val="single"/>
                </w:rPr>
                <w:t>http://fizkultura-na5.ru/.https://fk-i-s.ru/.http://www.fizkult-ura.ru/</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передвижения на лыжах одновременным бесшажным ходом</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hyperlink r:id="rId636">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637">
              <w:r>
                <w:rPr>
                  <w:rFonts w:ascii="Times New Roman" w:hAnsi="Times New Roman"/>
                  <w:b w:val="false"/>
                  <w:i w:val="false"/>
                  <w:color w:val="0000ff"/>
                  <w:sz w:val="22"/>
                  <w:u w:val="single"/>
                </w:rPr>
                <w:t>http://fizkultura-na5.ru/.https://fk-i-s.ru/.http://www.fizkult-ura.ru/</w:t>
              </w:r>
            </w:hyperlink>
          </w:p>
        </w:tc>
      </w:tr>
      <w:tr>
        <w:trPr>
          <w:trHeight w:val="19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передвижения на лыжах одновременным бесшажным ходом</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hyperlink r:id="rId638">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639">
              <w:r>
                <w:rPr>
                  <w:rFonts w:ascii="Times New Roman" w:hAnsi="Times New Roman"/>
                  <w:b w:val="false"/>
                  <w:i w:val="false"/>
                  <w:color w:val="0000ff"/>
                  <w:sz w:val="22"/>
                  <w:u w:val="single"/>
                </w:rPr>
                <w:t>http://fizkultura-na5.ru/.https://fk-i-s.ru/.http://www.fizkult-ura.ru/</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Способы преодоления естественных препятствий на лыжах</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hyperlink r:id="rId640">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641">
              <w:r>
                <w:rPr>
                  <w:rFonts w:ascii="Times New Roman" w:hAnsi="Times New Roman"/>
                  <w:b w:val="false"/>
                  <w:i w:val="false"/>
                  <w:color w:val="0000ff"/>
                  <w:sz w:val="22"/>
                  <w:u w:val="single"/>
                </w:rPr>
                <w:t>http://fizkultura-na5.ru/.https://fk-i-s.ru/.http://www.fizkult-ura.ru/</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Способы преодоления естественных препятствий на лыжах</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hyperlink r:id="rId642">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643">
              <w:r>
                <w:rPr>
                  <w:rFonts w:ascii="Times New Roman" w:hAnsi="Times New Roman"/>
                  <w:b w:val="false"/>
                  <w:i w:val="false"/>
                  <w:color w:val="0000ff"/>
                  <w:sz w:val="22"/>
                  <w:u w:val="single"/>
                </w:rPr>
                <w:t>http://fizkultura-na5.ru/.https://fk-i-s.ru/.http://www.fizkult-ura.ru/</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Торможение боковым скольжением</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hyperlink r:id="rId644">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645">
              <w:r>
                <w:rPr>
                  <w:rFonts w:ascii="Times New Roman" w:hAnsi="Times New Roman"/>
                  <w:b w:val="false"/>
                  <w:i w:val="false"/>
                  <w:color w:val="0000ff"/>
                  <w:sz w:val="22"/>
                  <w:u w:val="single"/>
                </w:rPr>
                <w:t>http://fizkultura-na5.ru/.https://fk-i-s.ru/.http://www.fizkult-ura.ru/</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Торможение боковым скольжением</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hyperlink r:id="rId646">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647">
              <w:r>
                <w:rPr>
                  <w:rFonts w:ascii="Times New Roman" w:hAnsi="Times New Roman"/>
                  <w:b w:val="false"/>
                  <w:i w:val="false"/>
                  <w:color w:val="0000ff"/>
                  <w:sz w:val="22"/>
                  <w:u w:val="single"/>
                </w:rPr>
                <w:t>http://fizkultura-na5.ru/.https://fk-i-s.ru/.http://www.fizkult-ura.ru/</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Переход с одного лыжного хода на другой</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hyperlink r:id="rId648">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649">
              <w:r>
                <w:rPr>
                  <w:rFonts w:ascii="Times New Roman" w:hAnsi="Times New Roman"/>
                  <w:b w:val="false"/>
                  <w:i w:val="false"/>
                  <w:color w:val="0000ff"/>
                  <w:sz w:val="22"/>
                  <w:u w:val="single"/>
                </w:rPr>
                <w:t>http://fizkultura-na5.ru/.https://fk-i-s.ru/.http://www.fizkult-ura.ru/</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Переход с одного лыжного хода на другой</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hyperlink r:id="rId650">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651">
              <w:r>
                <w:rPr>
                  <w:rFonts w:ascii="Times New Roman" w:hAnsi="Times New Roman"/>
                  <w:b w:val="false"/>
                  <w:i w:val="false"/>
                  <w:color w:val="0000ff"/>
                  <w:sz w:val="22"/>
                  <w:u w:val="single"/>
                </w:rPr>
                <w:t>http://fizkultura-na5.ru/.https://fk-i-s.ru/.http://www.fizkult-ura.ru/</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Лыжная подготовка в передвижениях на лыжах, при спусках, подъёмах, торможении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hyperlink r:id="rId652">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653">
              <w:r>
                <w:rPr>
                  <w:rFonts w:ascii="Times New Roman" w:hAnsi="Times New Roman"/>
                  <w:b w:val="false"/>
                  <w:i w:val="false"/>
                  <w:color w:val="0000ff"/>
                  <w:sz w:val="22"/>
                  <w:u w:val="single"/>
                </w:rPr>
                <w:t>http://fizkultura-na5.ru/.https://fk-i-s.ru/.http://www.fizkult-ura.ru/</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Передвижение на лыжах попеременным двухшажным ходом</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hyperlink r:id="rId654">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655">
              <w:r>
                <w:rPr>
                  <w:rFonts w:ascii="Times New Roman" w:hAnsi="Times New Roman"/>
                  <w:b w:val="false"/>
                  <w:i w:val="false"/>
                  <w:color w:val="0000ff"/>
                  <w:sz w:val="22"/>
                  <w:u w:val="single"/>
                </w:rPr>
                <w:t>http://fizkultura-na5.ru/.https://fk-i-s.ru/.http://www.fizkult-ura.ru/</w:t>
              </w:r>
            </w:hyperlink>
          </w:p>
        </w:tc>
      </w:tr>
      <w:tr>
        <w:trPr>
          <w:trHeight w:val="19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Гимнастическая комбинация на перекладине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hyperlink r:id="rId656">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657">
              <w:r>
                <w:rPr>
                  <w:rFonts w:ascii="Times New Roman" w:hAnsi="Times New Roman"/>
                  <w:b w:val="false"/>
                  <w:i w:val="false"/>
                  <w:color w:val="0000ff"/>
                  <w:sz w:val="22"/>
                  <w:u w:val="single"/>
                </w:rPr>
                <w:t>http://fizkultura-na5.ru/.https://fk-i-s.ru/.http://www.fizkult-ura.ru/</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Гимнастическая комбинация на параллельных брусьях</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hyperlink r:id="rId658">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659">
              <w:r>
                <w:rPr>
                  <w:rFonts w:ascii="Times New Roman" w:hAnsi="Times New Roman"/>
                  <w:b w:val="false"/>
                  <w:i w:val="false"/>
                  <w:color w:val="0000ff"/>
                  <w:sz w:val="22"/>
                  <w:u w:val="single"/>
                </w:rPr>
                <w:t>http://fizkultura-na5.ru/.https://fk-i-s.ru/.http://www.fizkult-ura.ru/</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Гимнастическая комбинация на перекладине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hyperlink r:id="rId660">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661">
              <w:r>
                <w:rPr>
                  <w:rFonts w:ascii="Times New Roman" w:hAnsi="Times New Roman"/>
                  <w:b w:val="false"/>
                  <w:i w:val="false"/>
                  <w:color w:val="0000ff"/>
                  <w:sz w:val="22"/>
                  <w:u w:val="single"/>
                </w:rPr>
                <w:t>http://fizkultura-na5.ru/.https://fk-i-s.ru/.http://www.fizkult-ura.ru/</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Вольные упражнения на базе ритмической гимнастики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hyperlink r:id="rId662">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663">
              <w:r>
                <w:rPr>
                  <w:rFonts w:ascii="Times New Roman" w:hAnsi="Times New Roman"/>
                  <w:b w:val="false"/>
                  <w:i w:val="false"/>
                  <w:color w:val="0000ff"/>
                  <w:sz w:val="22"/>
                  <w:u w:val="single"/>
                </w:rPr>
                <w:t>http://fizkultura-na5.ru/.https://fk-i-s.ru/.http://www.fizkult-ura.ru/</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Разучивание техники стартов при плавании кролем на груди и на спине( теория)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hyperlink r:id="rId664">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665">
              <w:r>
                <w:rPr>
                  <w:rFonts w:ascii="Times New Roman" w:hAnsi="Times New Roman"/>
                  <w:b w:val="false"/>
                  <w:i w:val="false"/>
                  <w:color w:val="0000ff"/>
                  <w:sz w:val="22"/>
                  <w:u w:val="single"/>
                </w:rPr>
                <w:t>http://fizkultura-na5.ru/.https://fk-i-s.ru/.http://www.fizkult-ura.ru/</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Коррекция избыточной массы тела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hyperlink r:id="rId666">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667">
              <w:r>
                <w:rPr>
                  <w:rFonts w:ascii="Times New Roman" w:hAnsi="Times New Roman"/>
                  <w:b w:val="false"/>
                  <w:i w:val="false"/>
                  <w:color w:val="0000ff"/>
                  <w:sz w:val="22"/>
                  <w:u w:val="single"/>
                </w:rPr>
                <w:t>http://fizkultura-na5.ru/.https://fk-i-s.ru/.http://www.fizkult-ura.ru/</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проведения самостоятельных занятий при коррекции осанки и телосложения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hyperlink r:id="rId668">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669">
              <w:r>
                <w:rPr>
                  <w:rFonts w:ascii="Times New Roman" w:hAnsi="Times New Roman"/>
                  <w:b w:val="false"/>
                  <w:i w:val="false"/>
                  <w:color w:val="0000ff"/>
                  <w:sz w:val="22"/>
                  <w:u w:val="single"/>
                </w:rPr>
                <w:t>http://fizkultura-na5.ru/.https://fk-i-s.ru/.http://www.fizkult-ura.ru/</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планов для самостоятельных занятий</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hyperlink r:id="rId670">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671">
              <w:r>
                <w:rPr>
                  <w:rFonts w:ascii="Times New Roman" w:hAnsi="Times New Roman"/>
                  <w:b w:val="false"/>
                  <w:i w:val="false"/>
                  <w:color w:val="0000ff"/>
                  <w:sz w:val="22"/>
                  <w:u w:val="single"/>
                </w:rPr>
                <w:t>http://fizkultura-na5.ru/.https://fk-i-s.ru/.http://www.fizkult-ura.ru/</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Бег на длинные дистанции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hyperlink r:id="rId672">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673">
              <w:r>
                <w:rPr>
                  <w:rFonts w:ascii="Times New Roman" w:hAnsi="Times New Roman"/>
                  <w:b w:val="false"/>
                  <w:i w:val="false"/>
                  <w:color w:val="0000ff"/>
                  <w:sz w:val="22"/>
                  <w:u w:val="single"/>
                </w:rPr>
                <w:t>http://fizkultura-na5.ru/.https://fk-i-s.ru/.http://www.fizkult-ura.ru/</w:t>
              </w:r>
            </w:hyperlink>
          </w:p>
        </w:tc>
      </w:tr>
      <w:tr>
        <w:trPr>
          <w:trHeight w:val="19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Прыжки в длину с разбега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hyperlink r:id="rId674">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675">
              <w:r>
                <w:rPr>
                  <w:rFonts w:ascii="Times New Roman" w:hAnsi="Times New Roman"/>
                  <w:b w:val="false"/>
                  <w:i w:val="false"/>
                  <w:color w:val="0000ff"/>
                  <w:sz w:val="22"/>
                  <w:u w:val="single"/>
                </w:rPr>
                <w:t>http://fizkultura-na5.ru/.https://fk-i-s.ru/.http://www.fizkult-ura.ru/</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Прыжки в длину с разбега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hyperlink r:id="rId676">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677">
              <w:r>
                <w:rPr>
                  <w:rFonts w:ascii="Times New Roman" w:hAnsi="Times New Roman"/>
                  <w:b w:val="false"/>
                  <w:i w:val="false"/>
                  <w:color w:val="0000ff"/>
                  <w:sz w:val="22"/>
                  <w:u w:val="single"/>
                </w:rPr>
                <w:t>http://fizkultura-na5.ru/.https://fk-i-s.ru/.http://www.fizkult-ura.ru/</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Прыжок в длину с разбега способом «прогнувшись»</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hyperlink r:id="rId678">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679">
              <w:r>
                <w:rPr>
                  <w:rFonts w:ascii="Times New Roman" w:hAnsi="Times New Roman"/>
                  <w:b w:val="false"/>
                  <w:i w:val="false"/>
                  <w:color w:val="0000ff"/>
                  <w:sz w:val="22"/>
                  <w:u w:val="single"/>
                </w:rPr>
                <w:t>http://fizkultura-na5.ru/.https://fk-i-s.ru/.http://www.fizkult-ura.ru/</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Прыжок в длину с разбега способом «прогнувшись»</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hyperlink r:id="rId680">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681">
              <w:r>
                <w:rPr>
                  <w:rFonts w:ascii="Times New Roman" w:hAnsi="Times New Roman"/>
                  <w:b w:val="false"/>
                  <w:i w:val="false"/>
                  <w:color w:val="0000ff"/>
                  <w:sz w:val="22"/>
                  <w:u w:val="single"/>
                </w:rPr>
                <w:t>http://fizkultura-na5.ru/.https://fk-i-s.ru/.http://www.fizkult-ura.ru/</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Равномерный бег с последующим ускорением 30 метров. Силовая подготовка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hyperlink r:id="rId682">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683">
              <w:r>
                <w:rPr>
                  <w:rFonts w:ascii="Times New Roman" w:hAnsi="Times New Roman"/>
                  <w:b w:val="false"/>
                  <w:i w:val="false"/>
                  <w:color w:val="0000ff"/>
                  <w:sz w:val="22"/>
                  <w:u w:val="single"/>
                </w:rPr>
                <w:t>http://fizkultura-na5.ru/.https://fk-i-s.ru/.http://www.fizkult-ura.ru/</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Удар по мячу с разбега внутренней частью подъёма стопы</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hyperlink r:id="rId684">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685">
              <w:r>
                <w:rPr>
                  <w:rFonts w:ascii="Times New Roman" w:hAnsi="Times New Roman"/>
                  <w:b w:val="false"/>
                  <w:i w:val="false"/>
                  <w:color w:val="0000ff"/>
                  <w:sz w:val="22"/>
                  <w:u w:val="single"/>
                </w:rPr>
                <w:t>http://fizkultura-na5.ru/.https://fk-i-s.ru/.http://www.fizkult-ura.ru/</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Остановка мяча внутренней стороной стопы</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hyperlink r:id="rId686">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687">
              <w:r>
                <w:rPr>
                  <w:rFonts w:ascii="Times New Roman" w:hAnsi="Times New Roman"/>
                  <w:b w:val="false"/>
                  <w:i w:val="false"/>
                  <w:color w:val="0000ff"/>
                  <w:sz w:val="22"/>
                  <w:u w:val="single"/>
                </w:rPr>
                <w:t>http://fizkultura-na5.ru/.https://fk-i-s.ru/.http://www.fizkult-ura.ru/</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игры в мини-футбол</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hyperlink r:id="rId688">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689">
              <w:r>
                <w:rPr>
                  <w:rFonts w:ascii="Times New Roman" w:hAnsi="Times New Roman"/>
                  <w:b w:val="false"/>
                  <w:i w:val="false"/>
                  <w:color w:val="0000ff"/>
                  <w:sz w:val="22"/>
                  <w:u w:val="single"/>
                </w:rPr>
                <w:t>http://fizkultura-na5.ru/.https://fk-i-s.ru/.http://www.fizkult-ura.ru/</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игры в мини-футбол</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hyperlink r:id="rId690">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691">
              <w:r>
                <w:rPr>
                  <w:rFonts w:ascii="Times New Roman" w:hAnsi="Times New Roman"/>
                  <w:b w:val="false"/>
                  <w:i w:val="false"/>
                  <w:color w:val="0000ff"/>
                  <w:sz w:val="22"/>
                  <w:u w:val="single"/>
                </w:rPr>
                <w:t>http://fizkultura-na5.ru/.https://fk-i-s.ru/.http://www.fizkult-ura.ru/</w:t>
              </w:r>
            </w:hyperlink>
          </w:p>
        </w:tc>
      </w:tr>
      <w:tr>
        <w:trPr>
          <w:trHeight w:val="19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Передачи мяча в парах по диаганали с последующим ударом в ворота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hyperlink r:id="rId692">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693">
              <w:r>
                <w:rPr>
                  <w:rFonts w:ascii="Times New Roman" w:hAnsi="Times New Roman"/>
                  <w:b w:val="false"/>
                  <w:i w:val="false"/>
                  <w:color w:val="0000ff"/>
                  <w:sz w:val="22"/>
                  <w:u w:val="single"/>
                </w:rPr>
                <w:t>http://fizkultura-na5.ru/.https://fk-i-s.ru/.http://www.fizkult-ura.ru/</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Игровая деятельность по правилам классического футбола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hyperlink r:id="rId694">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695">
              <w:r>
                <w:rPr>
                  <w:rFonts w:ascii="Times New Roman" w:hAnsi="Times New Roman"/>
                  <w:b w:val="false"/>
                  <w:i w:val="false"/>
                  <w:color w:val="0000ff"/>
                  <w:sz w:val="22"/>
                  <w:u w:val="single"/>
                </w:rPr>
                <w:t>http://fizkultura-na5.ru/.https://fk-i-s.ru/.http://www.fizkult-ura.ru/</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Игровая деятельность по правилам классического футбола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hyperlink r:id="rId696">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697">
              <w:r>
                <w:rPr>
                  <w:rFonts w:ascii="Times New Roman" w:hAnsi="Times New Roman"/>
                  <w:b w:val="false"/>
                  <w:i w:val="false"/>
                  <w:color w:val="0000ff"/>
                  <w:sz w:val="22"/>
                  <w:u w:val="single"/>
                </w:rPr>
                <w:t>http://fizkultura-na5.ru/.https://fk-i-s.ru/.http://www.fizkult-ura.ru/</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Двусторонняя учебная игра в футбол по правилам. Силовая подготовка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hyperlink r:id="rId698">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699">
              <w:r>
                <w:rPr>
                  <w:rFonts w:ascii="Times New Roman" w:hAnsi="Times New Roman"/>
                  <w:b w:val="false"/>
                  <w:i w:val="false"/>
                  <w:color w:val="0000ff"/>
                  <w:sz w:val="22"/>
                  <w:u w:val="single"/>
                </w:rPr>
                <w:t>http://fizkultura-na5.ru/.https://fk-i-s.ru/.http://www.fizkult-ura.ru/</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Бег на 30м и 60м</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hyperlink r:id="rId700">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701">
              <w:r>
                <w:rPr>
                  <w:rFonts w:ascii="Times New Roman" w:hAnsi="Times New Roman"/>
                  <w:b w:val="false"/>
                  <w:i w:val="false"/>
                  <w:color w:val="0000ff"/>
                  <w:sz w:val="22"/>
                  <w:u w:val="single"/>
                </w:rPr>
                <w:t>http://fizkultura-na5.ru/.https://fk-i-s.ru/.http://www.fizkult-ura.ru/</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Бег на 1500м или 2000м</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hyperlink r:id="rId702">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703">
              <w:r>
                <w:rPr>
                  <w:rFonts w:ascii="Times New Roman" w:hAnsi="Times New Roman"/>
                  <w:b w:val="false"/>
                  <w:i w:val="false"/>
                  <w:color w:val="0000ff"/>
                  <w:sz w:val="22"/>
                  <w:u w:val="single"/>
                </w:rPr>
                <w:t>http://fizkultura-na5.ru/.https://fk-i-s.ru/.http://www.fizkult-ura.ru/</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62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9 КЛАСС </w:t>
      </w:r>
    </w:p>
    <w:tbl>
      <w:tblPr>
        <w:tblW w:w="0" w:type="auto"/>
        <w:tblCellSpacing w:w="20" w:type="nil"/>
        <w:tblBorders>
          <w:top w:val="single"/>
          <w:left w:val="single"/>
          <w:bottom w:val="single"/>
          <w:right w:val="single"/>
          <w:insideH w:val="single"/>
          <w:insideV w:val="single"/>
        </w:tblBorders>
      </w:tblPr>
      <w:tblGrid>
        <w:gridCol w:w="540"/>
        <w:gridCol w:w="2880"/>
        <w:gridCol w:w="1187"/>
        <w:gridCol w:w="2185"/>
        <w:gridCol w:w="2327"/>
        <w:gridCol w:w="1650"/>
        <w:gridCol w:w="2825"/>
      </w:tblGrid>
      <w:tr>
        <w:trPr>
          <w:trHeight w:val="300" w:hRule="atLeast"/>
          <w:trHeight w:val="144" w:hRule="atLeast"/>
        </w:trPr>
        <w:tc>
          <w:tcPr>
            <w:tcW w:w="37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5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7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3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2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2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Здоровье и здоровый образ жизни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hyperlink r:id="rId704">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705">
              <w:r>
                <w:rPr>
                  <w:rFonts w:ascii="Times New Roman" w:hAnsi="Times New Roman"/>
                  <w:b w:val="false"/>
                  <w:i w:val="false"/>
                  <w:color w:val="0000ff"/>
                  <w:sz w:val="22"/>
                  <w:u w:val="single"/>
                </w:rPr>
                <w:t>http://fizkultura-na5.ru/.https://fk-i-s.ru/.http://www.fizkult-ura.ru/</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Профессионально-прикладная физическая культура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hyperlink r:id="rId706">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707">
              <w:r>
                <w:rPr>
                  <w:rFonts w:ascii="Times New Roman" w:hAnsi="Times New Roman"/>
                  <w:b w:val="false"/>
                  <w:i w:val="false"/>
                  <w:color w:val="0000ff"/>
                  <w:sz w:val="22"/>
                  <w:u w:val="single"/>
                </w:rPr>
                <w:t>http://fizkultura-na5.ru/.https://fk-i-s.ru/.http://www.fizkult-ura.ru/</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Бег на короткие дистанции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hyperlink r:id="rId708">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709">
              <w:r>
                <w:rPr>
                  <w:rFonts w:ascii="Times New Roman" w:hAnsi="Times New Roman"/>
                  <w:b w:val="false"/>
                  <w:i w:val="false"/>
                  <w:color w:val="0000ff"/>
                  <w:sz w:val="22"/>
                  <w:u w:val="single"/>
                </w:rPr>
                <w:t>http://fizkultura-na5.ru/.https://fk-i-s.ru/.http://www.fizkult-ura.ru/</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Бег на короткие дистанции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hyperlink r:id="rId710">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711">
              <w:r>
                <w:rPr>
                  <w:rFonts w:ascii="Times New Roman" w:hAnsi="Times New Roman"/>
                  <w:b w:val="false"/>
                  <w:i w:val="false"/>
                  <w:color w:val="0000ff"/>
                  <w:sz w:val="22"/>
                  <w:u w:val="single"/>
                </w:rPr>
                <w:t>http://fizkultura-na5.ru/.https://fk-i-s.ru/.http://www.fizkult-ura.ru/</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Бег на длинные дистанции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hyperlink r:id="rId712">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713">
              <w:r>
                <w:rPr>
                  <w:rFonts w:ascii="Times New Roman" w:hAnsi="Times New Roman"/>
                  <w:b w:val="false"/>
                  <w:i w:val="false"/>
                  <w:color w:val="0000ff"/>
                  <w:sz w:val="22"/>
                  <w:u w:val="single"/>
                </w:rPr>
                <w:t>http://fizkultura-na5.ru/.https://fk-i-s.ru/.http://www.fizkult-ura.ru/</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Бег на длинные дистанции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hyperlink r:id="rId714">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715">
              <w:r>
                <w:rPr>
                  <w:rFonts w:ascii="Times New Roman" w:hAnsi="Times New Roman"/>
                  <w:b w:val="false"/>
                  <w:i w:val="false"/>
                  <w:color w:val="0000ff"/>
                  <w:sz w:val="22"/>
                  <w:u w:val="single"/>
                </w:rPr>
                <w:t>http://fizkultura-na5.ru/.https://fk-i-s.ru/.http://www.fizkult-ura.ru/</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Прыжки в длину «прогнувшись»</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hyperlink r:id="rId716">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717">
              <w:r>
                <w:rPr>
                  <w:rFonts w:ascii="Times New Roman" w:hAnsi="Times New Roman"/>
                  <w:b w:val="false"/>
                  <w:i w:val="false"/>
                  <w:color w:val="0000ff"/>
                  <w:sz w:val="22"/>
                  <w:u w:val="single"/>
                </w:rPr>
                <w:t>http://fizkultura-na5.ru/.https://fk-i-s.ru/.http://www.fizkult-ura.ru/</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Прыжки в длину «прогнувшись»</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hyperlink r:id="rId718">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719">
              <w:r>
                <w:rPr>
                  <w:rFonts w:ascii="Times New Roman" w:hAnsi="Times New Roman"/>
                  <w:b w:val="false"/>
                  <w:i w:val="false"/>
                  <w:color w:val="0000ff"/>
                  <w:sz w:val="22"/>
                  <w:u w:val="single"/>
                </w:rPr>
                <w:t>http://fizkultura-na5.ru/.https://fk-i-s.ru/.http://www.fizkult-ura.ru/</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Подачи мяча в разные зоны площадки соперника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hyperlink r:id="rId720">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721">
              <w:r>
                <w:rPr>
                  <w:rFonts w:ascii="Times New Roman" w:hAnsi="Times New Roman"/>
                  <w:b w:val="false"/>
                  <w:i w:val="false"/>
                  <w:color w:val="0000ff"/>
                  <w:sz w:val="22"/>
                  <w:u w:val="single"/>
                </w:rPr>
                <w:t>http://fizkultura-na5.ru/.https://fk-i-s.ru/.http://www.fizkult-ura.ru/</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Подачи мяча в разные зоны площадки соперника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hyperlink r:id="rId722">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723">
              <w:r>
                <w:rPr>
                  <w:rFonts w:ascii="Times New Roman" w:hAnsi="Times New Roman"/>
                  <w:b w:val="false"/>
                  <w:i w:val="false"/>
                  <w:color w:val="0000ff"/>
                  <w:sz w:val="22"/>
                  <w:u w:val="single"/>
                </w:rPr>
                <w:t>http://fizkultura-na5.ru/.https://fk-i-s.ru/.http://www.fizkult-ura.ru/</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Приёмы и передачи мяча на месте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hyperlink r:id="rId724">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725">
              <w:r>
                <w:rPr>
                  <w:rFonts w:ascii="Times New Roman" w:hAnsi="Times New Roman"/>
                  <w:b w:val="false"/>
                  <w:i w:val="false"/>
                  <w:color w:val="0000ff"/>
                  <w:sz w:val="22"/>
                  <w:u w:val="single"/>
                </w:rPr>
                <w:t>http://fizkultura-na5.ru/.https://fk-i-s.ru/.http://www.fizkult-ura.ru/</w:t>
              </w:r>
            </w:hyperlink>
          </w:p>
        </w:tc>
      </w:tr>
      <w:tr>
        <w:trPr>
          <w:trHeight w:val="195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Приёмы и передачи мяча на месте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hyperlink r:id="rId726">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727">
              <w:r>
                <w:rPr>
                  <w:rFonts w:ascii="Times New Roman" w:hAnsi="Times New Roman"/>
                  <w:b w:val="false"/>
                  <w:i w:val="false"/>
                  <w:color w:val="0000ff"/>
                  <w:sz w:val="22"/>
                  <w:u w:val="single"/>
                </w:rPr>
                <w:t>http://fizkultura-na5.ru/.https://fk-i-s.ru/.http://www.fizkult-ura.ru/</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Нападающий удар с первой линии. Двусторонняя учебная игра в волейбол</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hyperlink r:id="rId728">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729">
              <w:r>
                <w:rPr>
                  <w:rFonts w:ascii="Times New Roman" w:hAnsi="Times New Roman"/>
                  <w:b w:val="false"/>
                  <w:i w:val="false"/>
                  <w:color w:val="0000ff"/>
                  <w:sz w:val="22"/>
                  <w:u w:val="single"/>
                </w:rPr>
                <w:t>http://fizkultura-na5.ru/.https://fk-i-s.ru/.http://www.fizkult-ura.ru/</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Приёмы и передачи в движении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hyperlink r:id="rId730">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731">
              <w:r>
                <w:rPr>
                  <w:rFonts w:ascii="Times New Roman" w:hAnsi="Times New Roman"/>
                  <w:b w:val="false"/>
                  <w:i w:val="false"/>
                  <w:color w:val="0000ff"/>
                  <w:sz w:val="22"/>
                  <w:u w:val="single"/>
                </w:rPr>
                <w:t>http://fizkultura-na5.ru/.https://fk-i-s.ru/.http://www.fizkult-ura.ru/</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Приёмы и передачи в движении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hyperlink r:id="rId732">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733">
              <w:r>
                <w:rPr>
                  <w:rFonts w:ascii="Times New Roman" w:hAnsi="Times New Roman"/>
                  <w:b w:val="false"/>
                  <w:i w:val="false"/>
                  <w:color w:val="0000ff"/>
                  <w:sz w:val="22"/>
                  <w:u w:val="single"/>
                </w:rPr>
                <w:t>http://fizkultura-na5.ru/.https://fk-i-s.ru/.http://www.fizkult-ura.ru/</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Одиночное блокирование в зоне 2, 3 ,4</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hyperlink r:id="rId734">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735">
              <w:r>
                <w:rPr>
                  <w:rFonts w:ascii="Times New Roman" w:hAnsi="Times New Roman"/>
                  <w:b w:val="false"/>
                  <w:i w:val="false"/>
                  <w:color w:val="0000ff"/>
                  <w:sz w:val="22"/>
                  <w:u w:val="single"/>
                </w:rPr>
                <w:t>http://fizkultura-na5.ru/.https://fk-i-s.ru/.http://www.fizkult-ura.ru/</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Групповое блокирование в зоне 2, 3, 4</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hyperlink r:id="rId736">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737">
              <w:r>
                <w:rPr>
                  <w:rFonts w:ascii="Times New Roman" w:hAnsi="Times New Roman"/>
                  <w:b w:val="false"/>
                  <w:i w:val="false"/>
                  <w:color w:val="0000ff"/>
                  <w:sz w:val="22"/>
                  <w:u w:val="single"/>
                </w:rPr>
                <w:t>http://fizkultura-na5.ru/.https://fk-i-s.ru/.http://www.fizkult-ura.ru/</w:t>
              </w:r>
            </w:hyperlink>
          </w:p>
        </w:tc>
      </w:tr>
      <w:tr>
        <w:trPr>
          <w:trHeight w:val="190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Оказание первой помощи во время самостоятельных занятий физическими упражнениями и активного отдыха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hyperlink r:id="rId738">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739">
              <w:r>
                <w:rPr>
                  <w:rFonts w:ascii="Times New Roman" w:hAnsi="Times New Roman"/>
                  <w:b w:val="false"/>
                  <w:i w:val="false"/>
                  <w:color w:val="0000ff"/>
                  <w:sz w:val="22"/>
                  <w:u w:val="single"/>
                </w:rPr>
                <w:t>http://fizkultura-na5.ru/.https://fk-i-s.ru/.http://www.fizkult-ura.ru/</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Длинный кувырок с разбега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hyperlink r:id="rId740">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741">
              <w:r>
                <w:rPr>
                  <w:rFonts w:ascii="Times New Roman" w:hAnsi="Times New Roman"/>
                  <w:b w:val="false"/>
                  <w:i w:val="false"/>
                  <w:color w:val="0000ff"/>
                  <w:sz w:val="22"/>
                  <w:u w:val="single"/>
                </w:rPr>
                <w:t>http://fizkultura-na5.ru/.https://fk-i-s.ru/.http://www.fizkult-ura.ru/</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Кувырок назад в упор</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hyperlink r:id="rId742">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743">
              <w:r>
                <w:rPr>
                  <w:rFonts w:ascii="Times New Roman" w:hAnsi="Times New Roman"/>
                  <w:b w:val="false"/>
                  <w:i w:val="false"/>
                  <w:color w:val="0000ff"/>
                  <w:sz w:val="22"/>
                  <w:u w:val="single"/>
                </w:rPr>
                <w:t>http://fizkultura-na5.ru/.https://fk-i-s.ru/.http://www.fizkult-ura.ru/</w:t>
              </w:r>
            </w:hyperlink>
          </w:p>
        </w:tc>
      </w:tr>
      <w:tr>
        <w:trPr>
          <w:trHeight w:val="17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Гимнастическая комбинация на высокой перекладине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hyperlink r:id="rId744">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745">
              <w:r>
                <w:rPr>
                  <w:rFonts w:ascii="Times New Roman" w:hAnsi="Times New Roman"/>
                  <w:b w:val="false"/>
                  <w:i w:val="false"/>
                  <w:color w:val="0000ff"/>
                  <w:sz w:val="22"/>
                  <w:u w:val="single"/>
                </w:rPr>
                <w:t>http://fizkultura-na5.ru/.https://fk-i-s.ru/.http://www.fizkult-ura.ru/</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Гимнастическая комбинация на высокой перекладине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hyperlink r:id="rId746">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747">
              <w:r>
                <w:rPr>
                  <w:rFonts w:ascii="Times New Roman" w:hAnsi="Times New Roman"/>
                  <w:b w:val="false"/>
                  <w:i w:val="false"/>
                  <w:color w:val="0000ff"/>
                  <w:sz w:val="22"/>
                  <w:u w:val="single"/>
                </w:rPr>
                <w:t>http://fizkultura-na5.ru/.https://fk-i-s.ru/.http://www.fizkult-ura.ru/</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Ведение мяча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hyperlink r:id="rId748">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749">
              <w:r>
                <w:rPr>
                  <w:rFonts w:ascii="Times New Roman" w:hAnsi="Times New Roman"/>
                  <w:b w:val="false"/>
                  <w:i w:val="false"/>
                  <w:color w:val="0000ff"/>
                  <w:sz w:val="22"/>
                  <w:u w:val="single"/>
                </w:rPr>
                <w:t>http://fizkultura-na5.ru/.https://fk-i-s.ru/.http://www.fizkult-ura.ru/</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Ведение мяча с изменениями направления движения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hyperlink r:id="rId750">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751">
              <w:r>
                <w:rPr>
                  <w:rFonts w:ascii="Times New Roman" w:hAnsi="Times New Roman"/>
                  <w:b w:val="false"/>
                  <w:i w:val="false"/>
                  <w:color w:val="0000ff"/>
                  <w:sz w:val="22"/>
                  <w:u w:val="single"/>
                </w:rPr>
                <w:t>http://fizkultura-na5.ru/.https://fk-i-s.ru/.http://www.fizkult-ura.ru/</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Передача мяча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hyperlink r:id="rId752">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753">
              <w:r>
                <w:rPr>
                  <w:rFonts w:ascii="Times New Roman" w:hAnsi="Times New Roman"/>
                  <w:b w:val="false"/>
                  <w:i w:val="false"/>
                  <w:color w:val="0000ff"/>
                  <w:sz w:val="22"/>
                  <w:u w:val="single"/>
                </w:rPr>
                <w:t>http://fizkultura-na5.ru/.https://fk-i-s.ru/.http://www.fizkult-ura.ru/</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Передача мяча в парах в движении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hyperlink r:id="rId754">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755">
              <w:r>
                <w:rPr>
                  <w:rFonts w:ascii="Times New Roman" w:hAnsi="Times New Roman"/>
                  <w:b w:val="false"/>
                  <w:i w:val="false"/>
                  <w:color w:val="0000ff"/>
                  <w:sz w:val="22"/>
                  <w:u w:val="single"/>
                </w:rPr>
                <w:t>http://fizkultura-na5.ru/.https://fk-i-s.ru/.http://www.fizkult-ura.ru/</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Ведение мяча и остановка после ведения в два шага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hyperlink r:id="rId756">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757">
              <w:r>
                <w:rPr>
                  <w:rFonts w:ascii="Times New Roman" w:hAnsi="Times New Roman"/>
                  <w:b w:val="false"/>
                  <w:i w:val="false"/>
                  <w:color w:val="0000ff"/>
                  <w:sz w:val="22"/>
                  <w:u w:val="single"/>
                </w:rPr>
                <w:t>http://fizkultura-na5.ru/.https://fk-i-s.ru/.http://www.fizkult-ura.ru/</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и броски мяча на месте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hyperlink r:id="rId758">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759">
              <w:r>
                <w:rPr>
                  <w:rFonts w:ascii="Times New Roman" w:hAnsi="Times New Roman"/>
                  <w:b w:val="false"/>
                  <w:i w:val="false"/>
                  <w:color w:val="0000ff"/>
                  <w:sz w:val="22"/>
                  <w:u w:val="single"/>
                </w:rPr>
                <w:t>http://fizkultura-na5.ru/.https://fk-i-s.ru/.http://www.fizkult-ura.ru/</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и броски мяча на месте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hyperlink r:id="rId760">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761">
              <w:r>
                <w:rPr>
                  <w:rFonts w:ascii="Times New Roman" w:hAnsi="Times New Roman"/>
                  <w:b w:val="false"/>
                  <w:i w:val="false"/>
                  <w:color w:val="0000ff"/>
                  <w:sz w:val="22"/>
                  <w:u w:val="single"/>
                </w:rPr>
                <w:t>http://fizkultura-na5.ru/.https://fk-i-s.ru/.http://www.fizkult-ura.ru/</w:t>
              </w:r>
            </w:hyperlink>
          </w:p>
        </w:tc>
      </w:tr>
      <w:tr>
        <w:trPr>
          <w:trHeight w:val="19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и броски мяча в прыжке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hyperlink r:id="rId762">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763">
              <w:r>
                <w:rPr>
                  <w:rFonts w:ascii="Times New Roman" w:hAnsi="Times New Roman"/>
                  <w:b w:val="false"/>
                  <w:i w:val="false"/>
                  <w:color w:val="0000ff"/>
                  <w:sz w:val="22"/>
                  <w:u w:val="single"/>
                </w:rPr>
                <w:t>http://fizkultura-na5.ru/.https://fk-i-s.ru/.http://www.fizkult-ura.ru/</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и броски мяча после ведения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hyperlink r:id="rId764">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765">
              <w:r>
                <w:rPr>
                  <w:rFonts w:ascii="Times New Roman" w:hAnsi="Times New Roman"/>
                  <w:b w:val="false"/>
                  <w:i w:val="false"/>
                  <w:color w:val="0000ff"/>
                  <w:sz w:val="22"/>
                  <w:u w:val="single"/>
                </w:rPr>
                <w:t>http://fizkultura-na5.ru/.https://fk-i-s.ru/.http://www.fizkult-ura.ru/</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и броски мяча после ведения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hyperlink r:id="rId766">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767">
              <w:r>
                <w:rPr>
                  <w:rFonts w:ascii="Times New Roman" w:hAnsi="Times New Roman"/>
                  <w:b w:val="false"/>
                  <w:i w:val="false"/>
                  <w:color w:val="0000ff"/>
                  <w:sz w:val="22"/>
                  <w:u w:val="single"/>
                </w:rPr>
                <w:t>http://fizkultura-na5.ru/.https://fk-i-s.ru/.http://www.fizkult-ura.ru/</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Двусторонняя учебная игра в баскетбол по правилам. Силовая подготовка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hyperlink r:id="rId768">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769">
              <w:r>
                <w:rPr>
                  <w:rFonts w:ascii="Times New Roman" w:hAnsi="Times New Roman"/>
                  <w:b w:val="false"/>
                  <w:i w:val="false"/>
                  <w:color w:val="0000ff"/>
                  <w:sz w:val="22"/>
                  <w:u w:val="single"/>
                </w:rPr>
                <w:t>http://fizkultura-na5.ru/.https://fk-i-s.ru/.http://www.fizkult-ura.ru/</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Нападающий удар с задней линии .Двусторонняя учебная игра в волейбол по правилам</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hyperlink r:id="rId770">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771">
              <w:r>
                <w:rPr>
                  <w:rFonts w:ascii="Times New Roman" w:hAnsi="Times New Roman"/>
                  <w:b w:val="false"/>
                  <w:i w:val="false"/>
                  <w:color w:val="0000ff"/>
                  <w:sz w:val="22"/>
                  <w:u w:val="single"/>
                </w:rPr>
                <w:t>http://fizkultura-na5.ru/.https://fk-i-s.ru/.http://www.fizkult-ura.ru/</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функциональных резервов организма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hyperlink r:id="rId772">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773">
              <w:r>
                <w:rPr>
                  <w:rFonts w:ascii="Times New Roman" w:hAnsi="Times New Roman"/>
                  <w:b w:val="false"/>
                  <w:i w:val="false"/>
                  <w:color w:val="0000ff"/>
                  <w:sz w:val="22"/>
                  <w:u w:val="single"/>
                </w:rPr>
                <w:t>http://fizkultura-na5.ru/.https://fk-i-s.ru/.http://www.fizkult-ura.ru/</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Занятия физической культурой и режим питания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hyperlink r:id="rId774">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775">
              <w:r>
                <w:rPr>
                  <w:rFonts w:ascii="Times New Roman" w:hAnsi="Times New Roman"/>
                  <w:b w:val="false"/>
                  <w:i w:val="false"/>
                  <w:color w:val="0000ff"/>
                  <w:sz w:val="22"/>
                  <w:u w:val="single"/>
                </w:rPr>
                <w:t>http://fizkultura-na5.ru/.https://fk-i-s.ru/.http://www.fizkult-ura.ru/</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Передвижение попеременным двухшажным ходом</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hyperlink r:id="rId776">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777">
              <w:r>
                <w:rPr>
                  <w:rFonts w:ascii="Times New Roman" w:hAnsi="Times New Roman"/>
                  <w:b w:val="false"/>
                  <w:i w:val="false"/>
                  <w:color w:val="0000ff"/>
                  <w:sz w:val="22"/>
                  <w:u w:val="single"/>
                </w:rPr>
                <w:t>http://fizkultura-na5.ru/.https://fk-i-s.ru/.http://www.fizkult-ura.ru/</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Передвижение попеременным двухшажным ходом</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hyperlink r:id="rId778">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779">
              <w:r>
                <w:rPr>
                  <w:rFonts w:ascii="Times New Roman" w:hAnsi="Times New Roman"/>
                  <w:b w:val="false"/>
                  <w:i w:val="false"/>
                  <w:color w:val="0000ff"/>
                  <w:sz w:val="22"/>
                  <w:u w:val="single"/>
                </w:rPr>
                <w:t>http://fizkultura-na5.ru/.https://fk-i-s.ru/.http://www.fizkult-ura.ru/</w:t>
              </w:r>
            </w:hyperlink>
          </w:p>
        </w:tc>
      </w:tr>
      <w:tr>
        <w:trPr>
          <w:trHeight w:val="19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Передвижение одновременным одношажным ходом</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hyperlink r:id="rId780">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781">
              <w:r>
                <w:rPr>
                  <w:rFonts w:ascii="Times New Roman" w:hAnsi="Times New Roman"/>
                  <w:b w:val="false"/>
                  <w:i w:val="false"/>
                  <w:color w:val="0000ff"/>
                  <w:sz w:val="22"/>
                  <w:u w:val="single"/>
                </w:rPr>
                <w:t>http://fizkultura-na5.ru/.https://fk-i-s.ru/.http://www.fizkult-ura.ru/</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Передвижение одновременным одношажным ходом</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hyperlink r:id="rId782">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783">
              <w:r>
                <w:rPr>
                  <w:rFonts w:ascii="Times New Roman" w:hAnsi="Times New Roman"/>
                  <w:b w:val="false"/>
                  <w:i w:val="false"/>
                  <w:color w:val="0000ff"/>
                  <w:sz w:val="22"/>
                  <w:u w:val="single"/>
                </w:rPr>
                <w:t>http://fizkultura-na5.ru/.https://fk-i-s.ru/.http://www.fizkult-ura.ru/</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Способы перехода с одного лыжного хода на другой</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hyperlink r:id="rId784">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785">
              <w:r>
                <w:rPr>
                  <w:rFonts w:ascii="Times New Roman" w:hAnsi="Times New Roman"/>
                  <w:b w:val="false"/>
                  <w:i w:val="false"/>
                  <w:color w:val="0000ff"/>
                  <w:sz w:val="22"/>
                  <w:u w:val="single"/>
                </w:rPr>
                <w:t>http://fizkultura-na5.ru/.https://fk-i-s.ru/.http://www.fizkult-ura.ru/</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Способы перехода с одного лыжного хода на другой</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hyperlink r:id="rId786">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787">
              <w:r>
                <w:rPr>
                  <w:rFonts w:ascii="Times New Roman" w:hAnsi="Times New Roman"/>
                  <w:b w:val="false"/>
                  <w:i w:val="false"/>
                  <w:color w:val="0000ff"/>
                  <w:sz w:val="22"/>
                  <w:u w:val="single"/>
                </w:rPr>
                <w:t>http://fizkultura-na5.ru/.https://fk-i-s.ru/.http://www.fizkult-ura.ru/</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Совершенствование способов подъема в гору (ёлочкой, лесенкой)</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hyperlink r:id="rId788">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789">
              <w:r>
                <w:rPr>
                  <w:rFonts w:ascii="Times New Roman" w:hAnsi="Times New Roman"/>
                  <w:b w:val="false"/>
                  <w:i w:val="false"/>
                  <w:color w:val="0000ff"/>
                  <w:sz w:val="22"/>
                  <w:u w:val="single"/>
                </w:rPr>
                <w:t>http://fizkultura-na5.ru/.https://fk-i-s.ru/.http://www.fizkult-ura.ru/</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Прохождение контрольной дистанции на лыжах. Юноши 3 км, девушки 2 км без учета времени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hyperlink r:id="rId790">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791">
              <w:r>
                <w:rPr>
                  <w:rFonts w:ascii="Times New Roman" w:hAnsi="Times New Roman"/>
                  <w:b w:val="false"/>
                  <w:i w:val="false"/>
                  <w:color w:val="0000ff"/>
                  <w:sz w:val="22"/>
                  <w:u w:val="single"/>
                </w:rPr>
                <w:t>http://fizkultura-na5.ru/.https://fk-i-s.ru/.http://www.fizkult-ura.ru/</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Повороты переступанием на месте и в движении на лыжах</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hyperlink r:id="rId792">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793">
              <w:r>
                <w:rPr>
                  <w:rFonts w:ascii="Times New Roman" w:hAnsi="Times New Roman"/>
                  <w:b w:val="false"/>
                  <w:i w:val="false"/>
                  <w:color w:val="0000ff"/>
                  <w:sz w:val="22"/>
                  <w:u w:val="single"/>
                </w:rPr>
                <w:t>http://fizkultura-na5.ru/.https://fk-i-s.ru/.http://www.fizkult-ura.ru/</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плавания способом брасс(теория)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hyperlink r:id="rId794">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795">
              <w:r>
                <w:rPr>
                  <w:rFonts w:ascii="Times New Roman" w:hAnsi="Times New Roman"/>
                  <w:b w:val="false"/>
                  <w:i w:val="false"/>
                  <w:color w:val="0000ff"/>
                  <w:sz w:val="22"/>
                  <w:u w:val="single"/>
                </w:rPr>
                <w:t>http://fizkultura-na5.ru/.https://fk-i-s.ru/.http://www.fizkult-ura.ru/</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спусков с горы плугом, полуплугом.</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hyperlink r:id="rId796">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797">
              <w:r>
                <w:rPr>
                  <w:rFonts w:ascii="Times New Roman" w:hAnsi="Times New Roman"/>
                  <w:b w:val="false"/>
                  <w:i w:val="false"/>
                  <w:color w:val="0000ff"/>
                  <w:sz w:val="22"/>
                  <w:u w:val="single"/>
                </w:rPr>
                <w:t>http://fizkultura-na5.ru/.https://fk-i-s.ru/.http://www.fizkult-ura.ru/</w:t>
              </w:r>
            </w:hyperlink>
          </w:p>
        </w:tc>
      </w:tr>
      <w:tr>
        <w:trPr>
          <w:trHeight w:val="19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Гимнастическая комбинация на параллельных брусьях</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hyperlink r:id="rId798">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799">
              <w:r>
                <w:rPr>
                  <w:rFonts w:ascii="Times New Roman" w:hAnsi="Times New Roman"/>
                  <w:b w:val="false"/>
                  <w:i w:val="false"/>
                  <w:color w:val="0000ff"/>
                  <w:sz w:val="22"/>
                  <w:u w:val="single"/>
                </w:rPr>
                <w:t>http://fizkultura-na5.ru/.https://fk-i-s.ru/.http://www.fizkult-ura.ru/</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Гимнастическая комбинация на параллельных брусьях</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hyperlink r:id="rId800">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801">
              <w:r>
                <w:rPr>
                  <w:rFonts w:ascii="Times New Roman" w:hAnsi="Times New Roman"/>
                  <w:b w:val="false"/>
                  <w:i w:val="false"/>
                  <w:color w:val="0000ff"/>
                  <w:sz w:val="22"/>
                  <w:u w:val="single"/>
                </w:rPr>
                <w:t>http://fizkultura-na5.ru/.https://fk-i-s.ru/.http://www.fizkult-ura.ru/</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Гимнастическая комбинация на гимнастическом бревне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hyperlink r:id="rId802">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803">
              <w:r>
                <w:rPr>
                  <w:rFonts w:ascii="Times New Roman" w:hAnsi="Times New Roman"/>
                  <w:b w:val="false"/>
                  <w:i w:val="false"/>
                  <w:color w:val="0000ff"/>
                  <w:sz w:val="22"/>
                  <w:u w:val="single"/>
                </w:rPr>
                <w:t>http://fizkultura-na5.ru/.https://fk-i-s.ru/.http://www.fizkult-ura.ru/</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Гимнастическая комбинация на гимнастическом бревне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hyperlink r:id="rId804">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805">
              <w:r>
                <w:rPr>
                  <w:rFonts w:ascii="Times New Roman" w:hAnsi="Times New Roman"/>
                  <w:b w:val="false"/>
                  <w:i w:val="false"/>
                  <w:color w:val="0000ff"/>
                  <w:sz w:val="22"/>
                  <w:u w:val="single"/>
                </w:rPr>
                <w:t>http://fizkultura-na5.ru/.https://fk-i-s.ru/.http://www.fizkult-ura.ru/</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Мероприятия в режиме двигательной активности обучающихся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hyperlink r:id="rId806">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807">
              <w:r>
                <w:rPr>
                  <w:rFonts w:ascii="Times New Roman" w:hAnsi="Times New Roman"/>
                  <w:b w:val="false"/>
                  <w:i w:val="false"/>
                  <w:color w:val="0000ff"/>
                  <w:sz w:val="22"/>
                  <w:u w:val="single"/>
                </w:rPr>
                <w:t>http://fizkultura-na5.ru/.https://fk-i-s.ru/.http://www.fizkult-ura.ru/</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Прыжки в длину «согнув ноги»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hyperlink r:id="rId808">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809">
              <w:r>
                <w:rPr>
                  <w:rFonts w:ascii="Times New Roman" w:hAnsi="Times New Roman"/>
                  <w:b w:val="false"/>
                  <w:i w:val="false"/>
                  <w:color w:val="0000ff"/>
                  <w:sz w:val="22"/>
                  <w:u w:val="single"/>
                </w:rPr>
                <w:t>http://fizkultura-na5.ru/.https://fk-i-s.ru/.http://www.fizkult-ura.ru/</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Прыжки в длину «согнув ноги»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hyperlink r:id="rId810">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811">
              <w:r>
                <w:rPr>
                  <w:rFonts w:ascii="Times New Roman" w:hAnsi="Times New Roman"/>
                  <w:b w:val="false"/>
                  <w:i w:val="false"/>
                  <w:color w:val="0000ff"/>
                  <w:sz w:val="22"/>
                  <w:u w:val="single"/>
                </w:rPr>
                <w:t>http://fizkultura-na5.ru/.https://fk-i-s.ru/.http://www.fizkult-ura.ru/</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Прыжки в высоту</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hyperlink r:id="rId812">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813">
              <w:r>
                <w:rPr>
                  <w:rFonts w:ascii="Times New Roman" w:hAnsi="Times New Roman"/>
                  <w:b w:val="false"/>
                  <w:i w:val="false"/>
                  <w:color w:val="0000ff"/>
                  <w:sz w:val="22"/>
                  <w:u w:val="single"/>
                </w:rPr>
                <w:t>http://fizkultura-na5.ru/.https://fk-i-s.ru/.http://www.fizkult-ura.ru/</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Прыжки в высоту</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hyperlink r:id="rId814">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815">
              <w:r>
                <w:rPr>
                  <w:rFonts w:ascii="Times New Roman" w:hAnsi="Times New Roman"/>
                  <w:b w:val="false"/>
                  <w:i w:val="false"/>
                  <w:color w:val="0000ff"/>
                  <w:sz w:val="22"/>
                  <w:u w:val="single"/>
                </w:rPr>
                <w:t>http://fizkultura-na5.ru/.https://fk-i-s.ru/.http://www.fizkult-ura.ru/</w:t>
              </w:r>
            </w:hyperlink>
          </w:p>
        </w:tc>
      </w:tr>
      <w:tr>
        <w:trPr>
          <w:trHeight w:val="19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Метание спортивного снаряда с разбега на дальность</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hyperlink r:id="rId816">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817">
              <w:r>
                <w:rPr>
                  <w:rFonts w:ascii="Times New Roman" w:hAnsi="Times New Roman"/>
                  <w:b w:val="false"/>
                  <w:i w:val="false"/>
                  <w:color w:val="0000ff"/>
                  <w:sz w:val="22"/>
                  <w:u w:val="single"/>
                </w:rPr>
                <w:t>http://fizkultura-na5.ru/.https://fk-i-s.ru/.http://www.fizkult-ura.ru/</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Метание спортивного снаряда с разбега на дальность</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hyperlink r:id="rId818">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819">
              <w:r>
                <w:rPr>
                  <w:rFonts w:ascii="Times New Roman" w:hAnsi="Times New Roman"/>
                  <w:b w:val="false"/>
                  <w:i w:val="false"/>
                  <w:color w:val="0000ff"/>
                  <w:sz w:val="22"/>
                  <w:u w:val="single"/>
                </w:rPr>
                <w:t>http://fizkultura-na5.ru/.https://fk-i-s.ru/.http://www.fizkult-ura.ru/</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Ведение мяча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hyperlink r:id="rId820">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821">
              <w:r>
                <w:rPr>
                  <w:rFonts w:ascii="Times New Roman" w:hAnsi="Times New Roman"/>
                  <w:b w:val="false"/>
                  <w:i w:val="false"/>
                  <w:color w:val="0000ff"/>
                  <w:sz w:val="22"/>
                  <w:u w:val="single"/>
                </w:rPr>
                <w:t>http://fizkultura-na5.ru/.https://fk-i-s.ru/.http://www.fizkult-ura.ru/</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Ведение мяча с обводкой фишек</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hyperlink r:id="rId822">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823">
              <w:r>
                <w:rPr>
                  <w:rFonts w:ascii="Times New Roman" w:hAnsi="Times New Roman"/>
                  <w:b w:val="false"/>
                  <w:i w:val="false"/>
                  <w:color w:val="0000ff"/>
                  <w:sz w:val="22"/>
                  <w:u w:val="single"/>
                </w:rPr>
                <w:t>http://fizkultura-na5.ru/.https://fk-i-s.ru/.http://www.fizkult-ura.ru/</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мяча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hyperlink r:id="rId824">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825">
              <w:r>
                <w:rPr>
                  <w:rFonts w:ascii="Times New Roman" w:hAnsi="Times New Roman"/>
                  <w:b w:val="false"/>
                  <w:i w:val="false"/>
                  <w:color w:val="0000ff"/>
                  <w:sz w:val="22"/>
                  <w:u w:val="single"/>
                </w:rPr>
                <w:t>http://fizkultura-na5.ru/.https://fk-i-s.ru/.http://www.fizkult-ura.ru/</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Передачи мяча внешней и внутренней стороны стопы</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hyperlink r:id="rId826">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827">
              <w:r>
                <w:rPr>
                  <w:rFonts w:ascii="Times New Roman" w:hAnsi="Times New Roman"/>
                  <w:b w:val="false"/>
                  <w:i w:val="false"/>
                  <w:color w:val="0000ff"/>
                  <w:sz w:val="22"/>
                  <w:u w:val="single"/>
                </w:rPr>
                <w:t>http://fizkultura-na5.ru/.https://fk-i-s.ru/.http://www.fizkult-ura.ru/</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Передачи мяча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hyperlink r:id="rId828">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829">
              <w:r>
                <w:rPr>
                  <w:rFonts w:ascii="Times New Roman" w:hAnsi="Times New Roman"/>
                  <w:b w:val="false"/>
                  <w:i w:val="false"/>
                  <w:color w:val="0000ff"/>
                  <w:sz w:val="22"/>
                  <w:u w:val="single"/>
                </w:rPr>
                <w:t>http://fizkultura-na5.ru/.https://fk-i-s.ru/.http://www.fizkult-ura.ru/</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Остановки и удары по мячу с места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hyperlink r:id="rId830">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831">
              <w:r>
                <w:rPr>
                  <w:rFonts w:ascii="Times New Roman" w:hAnsi="Times New Roman"/>
                  <w:b w:val="false"/>
                  <w:i w:val="false"/>
                  <w:color w:val="0000ff"/>
                  <w:sz w:val="22"/>
                  <w:u w:val="single"/>
                </w:rPr>
                <w:t>http://fizkultura-na5.ru/.https://fk-i-s.ru/.http://www.fizkult-ura.ru/</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Остановки и удары по мячу с места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hyperlink r:id="rId832">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833">
              <w:r>
                <w:rPr>
                  <w:rFonts w:ascii="Times New Roman" w:hAnsi="Times New Roman"/>
                  <w:b w:val="false"/>
                  <w:i w:val="false"/>
                  <w:color w:val="0000ff"/>
                  <w:sz w:val="22"/>
                  <w:u w:val="single"/>
                </w:rPr>
                <w:t>http://fizkultura-na5.ru/.https://fk-i-s.ru/.http://www.fizkult-ura.ru/</w:t>
              </w:r>
            </w:hyperlink>
          </w:p>
        </w:tc>
      </w:tr>
      <w:tr>
        <w:trPr>
          <w:trHeight w:val="19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Остановки и удары по мячу в движении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hyperlink r:id="rId834">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835">
              <w:r>
                <w:rPr>
                  <w:rFonts w:ascii="Times New Roman" w:hAnsi="Times New Roman"/>
                  <w:b w:val="false"/>
                  <w:i w:val="false"/>
                  <w:color w:val="0000ff"/>
                  <w:sz w:val="22"/>
                  <w:u w:val="single"/>
                </w:rPr>
                <w:t>http://fizkultura-na5.ru/.https://fk-i-s.ru/.http://www.fizkult-ura.ru/</w:t>
              </w:r>
            </w:hyperlink>
          </w:p>
        </w:tc>
      </w:tr>
      <w:tr>
        <w:trPr>
          <w:trHeight w:val="297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Подтягивание из виса на высокой перекладине. Рывок гири 16кг. Сгибание и разгибание рук в упоре лежа на полу</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hyperlink r:id="rId836">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837">
              <w:r>
                <w:rPr>
                  <w:rFonts w:ascii="Times New Roman" w:hAnsi="Times New Roman"/>
                  <w:b w:val="false"/>
                  <w:i w:val="false"/>
                  <w:color w:val="0000ff"/>
                  <w:sz w:val="22"/>
                  <w:u w:val="single"/>
                </w:rPr>
                <w:t>http://fizkultura-na5.ru/.https://fk-i-s.ru/.http://www.fizkult-ura.ru/</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Челночный бег 3*10м</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hyperlink r:id="rId838">
              <w:r>
                <w:rPr>
                  <w:rFonts w:ascii="Times New Roman" w:hAnsi="Times New Roman"/>
                  <w:b w:val="false"/>
                  <w:i w:val="false"/>
                  <w:color w:val="0000ff"/>
                  <w:sz w:val="22"/>
                  <w:u w:val="single"/>
                </w:rPr>
                <w:t>http://www.fizkulturavshkole.ru</w:t>
              </w:r>
            </w:hyperlink>
            <w:r>
              <w:rPr>
                <w:rFonts w:ascii="Times New Roman" w:hAnsi="Times New Roman"/>
                <w:b w:val="false"/>
                <w:i w:val="false"/>
                <w:color w:val="000000"/>
                <w:sz w:val="24"/>
              </w:rPr>
              <w:t xml:space="preserve">. </w:t>
            </w:r>
            <w:hyperlink r:id="rId839">
              <w:r>
                <w:rPr>
                  <w:rFonts w:ascii="Times New Roman" w:hAnsi="Times New Roman"/>
                  <w:b w:val="false"/>
                  <w:i w:val="false"/>
                  <w:color w:val="0000ff"/>
                  <w:sz w:val="22"/>
                  <w:u w:val="single"/>
                </w:rPr>
                <w:t>http://fizkultura-na5.ru/.https://fk-i-s.ru/.http://www.fizkult-ura.ru/</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62 </w:t>
            </w:r>
          </w:p>
        </w:tc>
        <w:tc>
          <w:tcPr>
            <w:tcW w:w="0" w:type="auto"/>
            <w:gridSpan w:val="2"/>
            <w:tcBorders/>
            <w:tcMar>
              <w:top w:w="50" w:type="dxa"/>
              <w:left w:w="100" w:type="dxa"/>
            </w:tcMar>
            <w:vAlign w:val="center"/>
          </w:tcPr>
          <w:p>
            <w:pPr>
              <w:jc w:val="left"/>
            </w:pPr>
          </w:p>
        </w:tc>
      </w:tr>
    </w:tbl>
    <w:p>
      <w:pPr>
        <w:sectPr>
          <w:pgSz w:w="16383" w:h="11906" w:orient="landscape"/>
        </w:sectPr>
      </w:pPr>
    </w:p>
    <w:bookmarkStart w:name="block-10693489" w:id="24"/>
    <w:p>
      <w:pPr>
        <w:sectPr>
          <w:pgSz w:w="16383" w:h="11906" w:orient="landscape"/>
        </w:sectPr>
      </w:pPr>
    </w:p>
    <w:bookmarkEnd w:id="24"/>
    <w:bookmarkEnd w:id="23"/>
    <w:bookmarkStart w:name="block-10693493" w:id="25"/>
    <w:p>
      <w:pPr>
        <w:spacing w:before="0" w:after="0"/>
        <w:ind w:left="120"/>
        <w:jc w:val="left"/>
      </w:pPr>
      <w:r>
        <w:rPr>
          <w:rFonts w:ascii="Times New Roman" w:hAnsi="Times New Roman"/>
          <w:b/>
          <w:i w:val="false"/>
          <w:color w:val="000000"/>
          <w:sz w:val="28"/>
        </w:rPr>
        <w:t>УЧЕБНО-МЕТОДИЧЕСКОЕ ОБЕСПЕЧЕНИЕ ОБРАЗОВАТЕЛЬНОГО ПРОЦЕССА</w:t>
      </w:r>
    </w:p>
    <w:p>
      <w:pPr>
        <w:spacing w:before="0" w:after="0" w:line="480"/>
        <w:ind w:left="120"/>
        <w:jc w:val="left"/>
      </w:pPr>
      <w:r>
        <w:rPr>
          <w:rFonts w:ascii="Times New Roman" w:hAnsi="Times New Roman"/>
          <w:b/>
          <w:i w:val="false"/>
          <w:color w:val="000000"/>
          <w:sz w:val="28"/>
        </w:rPr>
        <w:t>ОБЯЗАТЕЛЬНЫЕ УЧЕБНЫЕ МАТЕРИАЛЫ ДЛЯ УЧЕНИКА</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ind w:left="120"/>
        <w:jc w:val="left"/>
      </w:pPr>
      <w:r>
        <w:rPr>
          <w:rFonts w:ascii="Times New Roman" w:hAnsi="Times New Roman"/>
          <w:b w:val="false"/>
          <w:i w:val="false"/>
          <w:color w:val="000000"/>
          <w:sz w:val="28"/>
        </w:rPr>
        <w:t>​</w:t>
      </w:r>
    </w:p>
    <w:p>
      <w:pPr>
        <w:spacing w:before="0" w:after="0" w:line="480"/>
        <w:ind w:left="120"/>
        <w:jc w:val="left"/>
      </w:pPr>
      <w:r>
        <w:rPr>
          <w:rFonts w:ascii="Times New Roman" w:hAnsi="Times New Roman"/>
          <w:b/>
          <w:i w:val="false"/>
          <w:color w:val="000000"/>
          <w:sz w:val="28"/>
        </w:rPr>
        <w:t>МЕТОДИЧЕСКИЕ МАТЕРИАЛЫ ДЛЯ УЧИТЕЛЯ</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bookmarkStart w:name="ce666534-2f9f-48e1-9f7c-2e635e3b9ede" w:id="26"/>
      <w:r>
        <w:rPr>
          <w:rFonts w:ascii="Times New Roman" w:hAnsi="Times New Roman"/>
          <w:b w:val="false"/>
          <w:i w:val="false"/>
          <w:color w:val="000000"/>
          <w:sz w:val="28"/>
        </w:rPr>
        <w:t>http://www.infosport.ru. http://www.elibrary.ru/.http://www.libsport.ru/</w:t>
      </w:r>
      <w:bookmarkEnd w:id="26"/>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ind w:left="120"/>
        <w:jc w:val="left"/>
      </w:pPr>
    </w:p>
    <w:p>
      <w:pPr>
        <w:spacing w:before="0" w:after="0" w:line="480"/>
        <w:ind w:left="120"/>
        <w:jc w:val="left"/>
      </w:pPr>
      <w:r>
        <w:rPr>
          <w:rFonts w:ascii="Times New Roman" w:hAnsi="Times New Roman"/>
          <w:b/>
          <w:i w:val="false"/>
          <w:color w:val="000000"/>
          <w:sz w:val="28"/>
        </w:rPr>
        <w:t>ЦИФРОВЫЕ ОБРАЗОВАТЕЛЬНЫЕ РЕСУРСЫ И РЕСУРСЫ СЕТИ ИНТЕРНЕТ</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333333"/>
          <w:sz w:val="28"/>
        </w:rPr>
        <w:t>​</w:t>
      </w:r>
      <w:r>
        <w:rPr>
          <w:rFonts w:ascii="Times New Roman" w:hAnsi="Times New Roman"/>
          <w:b w:val="false"/>
          <w:i w:val="false"/>
          <w:color w:val="333333"/>
          <w:sz w:val="28"/>
        </w:rPr>
        <w:t>‌</w:t>
      </w:r>
      <w:bookmarkStart w:name="9a54c4b8-b2ef-4fc1-87b1-da44b5d58279" w:id="27"/>
      <w:r>
        <w:rPr>
          <w:rFonts w:ascii="Times New Roman" w:hAnsi="Times New Roman"/>
          <w:b w:val="false"/>
          <w:i w:val="false"/>
          <w:color w:val="000000"/>
          <w:sz w:val="28"/>
        </w:rPr>
        <w:t>http://www.fizkulturavshkole.ru. http://fizkultura-na5.ru/.https://fk-i-s.ru/.http://www.fizkult-ura.ru/</w:t>
      </w:r>
      <w:bookmarkEnd w:id="27"/>
      <w:r>
        <w:rPr>
          <w:rFonts w:ascii="Times New Roman" w:hAnsi="Times New Roman"/>
          <w:b w:val="false"/>
          <w:i w:val="false"/>
          <w:color w:val="333333"/>
          <w:sz w:val="28"/>
        </w:rPr>
        <w:t>‌</w:t>
      </w:r>
      <w:r>
        <w:rPr>
          <w:rFonts w:ascii="Times New Roman" w:hAnsi="Times New Roman"/>
          <w:b w:val="false"/>
          <w:i w:val="false"/>
          <w:color w:val="000000"/>
          <w:sz w:val="28"/>
        </w:rPr>
        <w:t>​</w:t>
      </w:r>
    </w:p>
    <w:bookmarkStart w:name="block-10693493" w:id="28"/>
    <w:p>
      <w:pPr>
        <w:sectPr>
          <w:pgSz w:w="11906" w:h="16383" w:orient="portrait"/>
        </w:sectPr>
      </w:pPr>
    </w:p>
    <w:bookmarkEnd w:id="28"/>
    <w:bookmarkEnd w:id="25"/>
    <w:sectPr>
      <w:pgSz w:w="11907" w:h="16839" w:code="9"/>
      <w:pgMar w:top="1440" w:right="1440" w:bottom="1440" w:left="1440"/>
    </w:sectPr>
  </w:body>
</w:document>
</file>

<file path=word/numbering.xml><?xml version="1.0" encoding="utf-8"?>
<w:numbering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file>

<file path=word/settings.xml><?xml version="1.0" encoding="utf-8"?>
<w:settings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
  <w:compat>
    <w:compatSetting w:name="overrideTableStyleFontSizeAndJustification" w:uri="http://schemas.microsoft.com/office/word" w:val="1"/>
  </w:compat>
</w:settings>
</file>

<file path=word/styles.xml><?xml version="1.0" encoding="utf-8"?>
<w:styles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numbering.xml" Type="http://schemas.openxmlformats.org/officeDocument/2006/relationships/numbering" Id="rId3"/>
    <Relationship TargetMode="External" Target="http://school-collection.edu.ru/-" Type="http://schemas.openxmlformats.org/officeDocument/2006/relationships/hyperlink" Id="rId4"/>
    <Relationship TargetMode="External" Target="http://www.fizkulturavshkole.ru" Type="http://schemas.openxmlformats.org/officeDocument/2006/relationships/hyperlink" Id="rId5"/>
    <Relationship TargetMode="External" Target="http://fizkultura-na5.ru/.https://fk-i-s.ru/.http://www.fizkult-ura.ru/" Type="http://schemas.openxmlformats.org/officeDocument/2006/relationships/hyperlink" Id="rId6"/>
    <Relationship TargetMode="External" Target="http://school-collection.edu.ru/-" Type="http://schemas.openxmlformats.org/officeDocument/2006/relationships/hyperlink" Id="rId7"/>
    <Relationship TargetMode="External" Target="http://www.fizkulturavshkole.ru" Type="http://schemas.openxmlformats.org/officeDocument/2006/relationships/hyperlink" Id="rId8"/>
    <Relationship TargetMode="External" Target="http://fizkultura-na5.ru/.https://fk-i-s.ru/.http://www.fizkult-ura.ru/" Type="http://schemas.openxmlformats.org/officeDocument/2006/relationships/hyperlink" Id="rId9"/>
    <Relationship TargetMode="External" Target="http://school-collection.edu.ru/-" Type="http://schemas.openxmlformats.org/officeDocument/2006/relationships/hyperlink" Id="rId10"/>
    <Relationship TargetMode="External" Target="http://www.fizkulturavshkole.ru" Type="http://schemas.openxmlformats.org/officeDocument/2006/relationships/hyperlink" Id="rId11"/>
    <Relationship TargetMode="External" Target="http://fizkultura-na5.ru/.https://fk-i-s.ru/.http://www.fizkult-ura.ru/" Type="http://schemas.openxmlformats.org/officeDocument/2006/relationships/hyperlink" Id="rId12"/>
    <Relationship TargetMode="External" Target="http://school-collection.edu.ru/-" Type="http://schemas.openxmlformats.org/officeDocument/2006/relationships/hyperlink" Id="rId13"/>
    <Relationship TargetMode="External" Target="http://www.fizkulturavshkole.ru" Type="http://schemas.openxmlformats.org/officeDocument/2006/relationships/hyperlink" Id="rId14"/>
    <Relationship TargetMode="External" Target="http://fizkultura-na5.ru/.https://fk-i-s.ru/.http://www.fizkult-ura.ru/" Type="http://schemas.openxmlformats.org/officeDocument/2006/relationships/hyperlink" Id="rId15"/>
    <Relationship TargetMode="External" Target="http://school-collection.edu.ru/-" Type="http://schemas.openxmlformats.org/officeDocument/2006/relationships/hyperlink" Id="rId16"/>
    <Relationship TargetMode="External" Target="http://www.fizkulturavshkole.ru" Type="http://schemas.openxmlformats.org/officeDocument/2006/relationships/hyperlink" Id="rId17"/>
    <Relationship TargetMode="External" Target="http://fizkultura-na5.ru/.https://fk-i-s.ru/.http://www.fizkult-ura.ru/" Type="http://schemas.openxmlformats.org/officeDocument/2006/relationships/hyperlink" Id="rId18"/>
    <Relationship TargetMode="External" Target="http://school-collection.edu.ru/-" Type="http://schemas.openxmlformats.org/officeDocument/2006/relationships/hyperlink" Id="rId19"/>
    <Relationship TargetMode="External" Target="http://www.fizkulturavshkole.ru" Type="http://schemas.openxmlformats.org/officeDocument/2006/relationships/hyperlink" Id="rId20"/>
    <Relationship TargetMode="External" Target="http://fizkultura-na5.ru/.https://fk-i-s.ru/.http://www.fizkult-ura.ru/" Type="http://schemas.openxmlformats.org/officeDocument/2006/relationships/hyperlink" Id="rId21"/>
    <Relationship TargetMode="External" Target="http://school-collection.edu.ru/-" Type="http://schemas.openxmlformats.org/officeDocument/2006/relationships/hyperlink" Id="rId22"/>
    <Relationship TargetMode="External" Target="http://www.fizkulturavshkole.ru" Type="http://schemas.openxmlformats.org/officeDocument/2006/relationships/hyperlink" Id="rId23"/>
    <Relationship TargetMode="External" Target="http://fizkultura-na5.ru/.https://fk-i-s.ru/.http://www.fizkult-ura.ru/" Type="http://schemas.openxmlformats.org/officeDocument/2006/relationships/hyperlink" Id="rId24"/>
    <Relationship TargetMode="External" Target="http://school-collection.edu.ru/-" Type="http://schemas.openxmlformats.org/officeDocument/2006/relationships/hyperlink" Id="rId25"/>
    <Relationship TargetMode="External" Target="http://www.fizkulturavshkole.ru" Type="http://schemas.openxmlformats.org/officeDocument/2006/relationships/hyperlink" Id="rId26"/>
    <Relationship TargetMode="External" Target="http://fizkultura-na5.ru/.https://fk-i-s.ru/.http://www.fizkult-ura.ru/" Type="http://schemas.openxmlformats.org/officeDocument/2006/relationships/hyperlink" Id="rId27"/>
    <Relationship TargetMode="External" Target="http://school-collection.edu.ru/-" Type="http://schemas.openxmlformats.org/officeDocument/2006/relationships/hyperlink" Id="rId28"/>
    <Relationship TargetMode="External" Target="http://www.fizkulturavshkole.ru" Type="http://schemas.openxmlformats.org/officeDocument/2006/relationships/hyperlink" Id="rId29"/>
    <Relationship TargetMode="External" Target="http://fizkultura-na5.ru/.https://fk-i-s.ru/.http://www.fizkult-ura.ru/" Type="http://schemas.openxmlformats.org/officeDocument/2006/relationships/hyperlink" Id="rId30"/>
    <Relationship TargetMode="External" Target="http://school-collection.edu.ru/-" Type="http://schemas.openxmlformats.org/officeDocument/2006/relationships/hyperlink" Id="rId31"/>
    <Relationship TargetMode="External" Target="http://www.fizkulturavshkole.ru" Type="http://schemas.openxmlformats.org/officeDocument/2006/relationships/hyperlink" Id="rId32"/>
    <Relationship TargetMode="External" Target="http://fizkultura-na5.ru/.https://fk-i-s.ru/.http://www.fizkult-ura.ru/" Type="http://schemas.openxmlformats.org/officeDocument/2006/relationships/hyperlink" Id="rId33"/>
    <Relationship TargetMode="External" Target="http://school-collection.edu.ru/-" Type="http://schemas.openxmlformats.org/officeDocument/2006/relationships/hyperlink" Id="rId34"/>
    <Relationship TargetMode="External" Target="http://www.fizkulturavshkole.ru" Type="http://schemas.openxmlformats.org/officeDocument/2006/relationships/hyperlink" Id="rId35"/>
    <Relationship TargetMode="External" Target="http://fizkultura-na5.ru/.https://fk-i-s.ru/.http://www.fizkult-ura.ru/" Type="http://schemas.openxmlformats.org/officeDocument/2006/relationships/hyperlink" Id="rId36"/>
    <Relationship TargetMode="External" Target="http://school-collection.edu.ru/-" Type="http://schemas.openxmlformats.org/officeDocument/2006/relationships/hyperlink" Id="rId37"/>
    <Relationship TargetMode="External" Target="http://www.fizkulturavshkole.ru" Type="http://schemas.openxmlformats.org/officeDocument/2006/relationships/hyperlink" Id="rId38"/>
    <Relationship TargetMode="External" Target="http://fizkultura-na5.ru/.https://fk-i-s.ru/.http://www.fizkult-ura.ru/" Type="http://schemas.openxmlformats.org/officeDocument/2006/relationships/hyperlink" Id="rId39"/>
    <Relationship TargetMode="External" Target="http://school-collection.edu.ru/-" Type="http://schemas.openxmlformats.org/officeDocument/2006/relationships/hyperlink" Id="rId40"/>
    <Relationship TargetMode="External" Target="http://www.fizkulturavshkole.ru" Type="http://schemas.openxmlformats.org/officeDocument/2006/relationships/hyperlink" Id="rId41"/>
    <Relationship TargetMode="External" Target="http://fizkultura-na5.ru/.https://fk-i-s.ru/.http://www.fizkult-ura.ru/" Type="http://schemas.openxmlformats.org/officeDocument/2006/relationships/hyperlink" Id="rId42"/>
    <Relationship TargetMode="External" Target="http://school-collection.edu.ru/-" Type="http://schemas.openxmlformats.org/officeDocument/2006/relationships/hyperlink" Id="rId43"/>
    <Relationship TargetMode="External" Target="http://www.fizkulturavshkole.ru" Type="http://schemas.openxmlformats.org/officeDocument/2006/relationships/hyperlink" Id="rId44"/>
    <Relationship TargetMode="External" Target="http://fizkultura-na5.ru/.https://fk-i-s.ru/.http://www.fizkult-ura.ru/" Type="http://schemas.openxmlformats.org/officeDocument/2006/relationships/hyperlink" Id="rId45"/>
    <Relationship TargetMode="External" Target="http://school-collection.edu.ru/-" Type="http://schemas.openxmlformats.org/officeDocument/2006/relationships/hyperlink" Id="rId46"/>
    <Relationship TargetMode="External" Target="http://www.fizkulturavshkole.ru" Type="http://schemas.openxmlformats.org/officeDocument/2006/relationships/hyperlink" Id="rId47"/>
    <Relationship TargetMode="External" Target="http://fizkultura-na5.ru/.https://fk-i-s.ru/.http://www.fizkult-ura.ru/" Type="http://schemas.openxmlformats.org/officeDocument/2006/relationships/hyperlink" Id="rId48"/>
    <Relationship TargetMode="External" Target="http://school-collection.edu.ru/-" Type="http://schemas.openxmlformats.org/officeDocument/2006/relationships/hyperlink" Id="rId49"/>
    <Relationship TargetMode="External" Target="http://www.fizkulturavshkole.ru" Type="http://schemas.openxmlformats.org/officeDocument/2006/relationships/hyperlink" Id="rId50"/>
    <Relationship TargetMode="External" Target="http://fizkultura-na5.ru/.https://fk-i-s.ru/.http://www.fizkult-ura.ru/" Type="http://schemas.openxmlformats.org/officeDocument/2006/relationships/hyperlink" Id="rId51"/>
    <Relationship TargetMode="External" Target="http://school-collection.edu.ru/-" Type="http://schemas.openxmlformats.org/officeDocument/2006/relationships/hyperlink" Id="rId52"/>
    <Relationship TargetMode="External" Target="http://www.fizkulturavshkole.ru" Type="http://schemas.openxmlformats.org/officeDocument/2006/relationships/hyperlink" Id="rId53"/>
    <Relationship TargetMode="External" Target="http://fizkultura-na5.ru/.https://fk-i-s.ru/.http://www.fizkult-ura.ru/" Type="http://schemas.openxmlformats.org/officeDocument/2006/relationships/hyperlink" Id="rId54"/>
    <Relationship TargetMode="External" Target="http://school-collection.edu.ru/-" Type="http://schemas.openxmlformats.org/officeDocument/2006/relationships/hyperlink" Id="rId55"/>
    <Relationship TargetMode="External" Target="http://www.fizkulturavshkole.ru" Type="http://schemas.openxmlformats.org/officeDocument/2006/relationships/hyperlink" Id="rId56"/>
    <Relationship TargetMode="External" Target="http://fizkultura-na5.ru/.https://fk-i-s.ru/.http://www.fizkult-ura.ru/" Type="http://schemas.openxmlformats.org/officeDocument/2006/relationships/hyperlink" Id="rId57"/>
    <Relationship TargetMode="External" Target="http://school-collection.edu.ru/-" Type="http://schemas.openxmlformats.org/officeDocument/2006/relationships/hyperlink" Id="rId58"/>
    <Relationship TargetMode="External" Target="http://www.fizkulturavshkole.ru" Type="http://schemas.openxmlformats.org/officeDocument/2006/relationships/hyperlink" Id="rId59"/>
    <Relationship TargetMode="External" Target="http://fizkultura-na5.ru/.https://fk-i-s.ru/.http://www.fizkult-ura.ru/" Type="http://schemas.openxmlformats.org/officeDocument/2006/relationships/hyperlink" Id="rId60"/>
    <Relationship TargetMode="External" Target="http://school-collection.edu.ru/-" Type="http://schemas.openxmlformats.org/officeDocument/2006/relationships/hyperlink" Id="rId61"/>
    <Relationship TargetMode="External" Target="http://www.fizkulturavshkole.ru" Type="http://schemas.openxmlformats.org/officeDocument/2006/relationships/hyperlink" Id="rId62"/>
    <Relationship TargetMode="External" Target="http://fizkultura-na5.ru/.https://fk-i-s.ru/.http://www.fizkult-ura.ru/" Type="http://schemas.openxmlformats.org/officeDocument/2006/relationships/hyperlink" Id="rId63"/>
    <Relationship TargetMode="External" Target="http://school-collection.edu.ru/-" Type="http://schemas.openxmlformats.org/officeDocument/2006/relationships/hyperlink" Id="rId64"/>
    <Relationship TargetMode="External" Target="http://www.fizkulturavshkole.ru" Type="http://schemas.openxmlformats.org/officeDocument/2006/relationships/hyperlink" Id="rId65"/>
    <Relationship TargetMode="External" Target="http://fizkultura-na5.ru/.https://fk-i-s.ru/.http://www.fizkult-ura.ru/" Type="http://schemas.openxmlformats.org/officeDocument/2006/relationships/hyperlink" Id="rId66"/>
    <Relationship TargetMode="External" Target="http://school-collection.edu.ru/-" Type="http://schemas.openxmlformats.org/officeDocument/2006/relationships/hyperlink" Id="rId67"/>
    <Relationship TargetMode="External" Target="http://www.fizkulturavshkole.ru" Type="http://schemas.openxmlformats.org/officeDocument/2006/relationships/hyperlink" Id="rId68"/>
    <Relationship TargetMode="External" Target="http://fizkultura-na5.ru/.https://fk-i-s.ru/.http://www.fizkult-ura.ru/" Type="http://schemas.openxmlformats.org/officeDocument/2006/relationships/hyperlink" Id="rId69"/>
    <Relationship TargetMode="External" Target="http://school-collection.edu.ru/-" Type="http://schemas.openxmlformats.org/officeDocument/2006/relationships/hyperlink" Id="rId70"/>
    <Relationship TargetMode="External" Target="http://www.fizkulturavshkole.ru" Type="http://schemas.openxmlformats.org/officeDocument/2006/relationships/hyperlink" Id="rId71"/>
    <Relationship TargetMode="External" Target="http://fizkultura-na5.ru/.https://fk-i-s.ru/.http://www.fizkult-ura.ru/" Type="http://schemas.openxmlformats.org/officeDocument/2006/relationships/hyperlink" Id="rId72"/>
    <Relationship TargetMode="External" Target="http://school-collection.edu.ru/-" Type="http://schemas.openxmlformats.org/officeDocument/2006/relationships/hyperlink" Id="rId73"/>
    <Relationship TargetMode="External" Target="http://www.fizkulturavshkole.ru" Type="http://schemas.openxmlformats.org/officeDocument/2006/relationships/hyperlink" Id="rId74"/>
    <Relationship TargetMode="External" Target="http://fizkultura-na5.ru/.https://fk-i-s.ru/.http://www.fizkult-ura.ru/" Type="http://schemas.openxmlformats.org/officeDocument/2006/relationships/hyperlink" Id="rId75"/>
    <Relationship TargetMode="External" Target="http://school-collection.edu.ru/-" Type="http://schemas.openxmlformats.org/officeDocument/2006/relationships/hyperlink" Id="rId76"/>
    <Relationship TargetMode="External" Target="http://www.fizkulturavshkole.ru" Type="http://schemas.openxmlformats.org/officeDocument/2006/relationships/hyperlink" Id="rId77"/>
    <Relationship TargetMode="External" Target="http://fizkultura-na5.ru/.https://fk-i-s.ru/.http://www.fizkult-ura.ru/" Type="http://schemas.openxmlformats.org/officeDocument/2006/relationships/hyperlink" Id="rId78"/>
    <Relationship TargetMode="External" Target="http://school-collection.edu.ru/-" Type="http://schemas.openxmlformats.org/officeDocument/2006/relationships/hyperlink" Id="rId79"/>
    <Relationship TargetMode="External" Target="http://www.fizkulturavshkole.ru" Type="http://schemas.openxmlformats.org/officeDocument/2006/relationships/hyperlink" Id="rId80"/>
    <Relationship TargetMode="External" Target="http://fizkultura-na5.ru/.https://fk-i-s.ru/.http://www.fizkult-ura.ru/" Type="http://schemas.openxmlformats.org/officeDocument/2006/relationships/hyperlink" Id="rId81"/>
    <Relationship TargetMode="External" Target="http://school-collection.edu.ru/-" Type="http://schemas.openxmlformats.org/officeDocument/2006/relationships/hyperlink" Id="rId82"/>
    <Relationship TargetMode="External" Target="http://www.fizkulturavshkole.ru" Type="http://schemas.openxmlformats.org/officeDocument/2006/relationships/hyperlink" Id="rId83"/>
    <Relationship TargetMode="External" Target="http://fizkultura-na5.ru/.https://fk-i-s.ru/.http://www.fizkult-ura.ru/" Type="http://schemas.openxmlformats.org/officeDocument/2006/relationships/hyperlink" Id="rId84"/>
    <Relationship TargetMode="External" Target="http://school-collection.edu.ru/-" Type="http://schemas.openxmlformats.org/officeDocument/2006/relationships/hyperlink" Id="rId85"/>
    <Relationship TargetMode="External" Target="http://www.fizkulturavshkole.ru" Type="http://schemas.openxmlformats.org/officeDocument/2006/relationships/hyperlink" Id="rId86"/>
    <Relationship TargetMode="External" Target="http://fizkultura-na5.ru/.https://fk-i-s.ru/.http://www.fizkult-ura.ru/" Type="http://schemas.openxmlformats.org/officeDocument/2006/relationships/hyperlink" Id="rId87"/>
    <Relationship TargetMode="External" Target="http://school-collection.edu.ru/-" Type="http://schemas.openxmlformats.org/officeDocument/2006/relationships/hyperlink" Id="rId88"/>
    <Relationship TargetMode="External" Target="http://www.fizkulturavshkole.ru" Type="http://schemas.openxmlformats.org/officeDocument/2006/relationships/hyperlink" Id="rId89"/>
    <Relationship TargetMode="External" Target="http://fizkultura-na5.ru/.https://fk-i-s.ru/.http://www.fizkult-ura.ru/" Type="http://schemas.openxmlformats.org/officeDocument/2006/relationships/hyperlink" Id="rId90"/>
    <Relationship TargetMode="External" Target="http://school-collection.edu.ru/-" Type="http://schemas.openxmlformats.org/officeDocument/2006/relationships/hyperlink" Id="rId91"/>
    <Relationship TargetMode="External" Target="http://www.fizkulturavshkole.ru" Type="http://schemas.openxmlformats.org/officeDocument/2006/relationships/hyperlink" Id="rId92"/>
    <Relationship TargetMode="External" Target="http://fizkultura-na5.ru/.https://fk-i-s.ru/.http://www.fizkult-ura.ru/" Type="http://schemas.openxmlformats.org/officeDocument/2006/relationships/hyperlink" Id="rId93"/>
    <Relationship TargetMode="External" Target="http://school-collection.edu.ru/-" Type="http://schemas.openxmlformats.org/officeDocument/2006/relationships/hyperlink" Id="rId94"/>
    <Relationship TargetMode="External" Target="http://www.fizkulturavshkole.ru" Type="http://schemas.openxmlformats.org/officeDocument/2006/relationships/hyperlink" Id="rId95"/>
    <Relationship TargetMode="External" Target="http://fizkultura-na5.ru/.https://fk-i-s.ru/.http://www.fizkult-ura.ru/" Type="http://schemas.openxmlformats.org/officeDocument/2006/relationships/hyperlink" Id="rId96"/>
    <Relationship TargetMode="External" Target="http://school-collection.edu.ru/-" Type="http://schemas.openxmlformats.org/officeDocument/2006/relationships/hyperlink" Id="rId97"/>
    <Relationship TargetMode="External" Target="http://www.fizkulturavshkole.ru" Type="http://schemas.openxmlformats.org/officeDocument/2006/relationships/hyperlink" Id="rId98"/>
    <Relationship TargetMode="External" Target="http://fizkultura-na5.ru/.https://fk-i-s.ru/.http://www.fizkult-ura.ru/" Type="http://schemas.openxmlformats.org/officeDocument/2006/relationships/hyperlink" Id="rId99"/>
    <Relationship TargetMode="External" Target="http://school-collection.edu.ru/-" Type="http://schemas.openxmlformats.org/officeDocument/2006/relationships/hyperlink" Id="rId100"/>
    <Relationship TargetMode="External" Target="http://www.fizkulturavshkole.ru" Type="http://schemas.openxmlformats.org/officeDocument/2006/relationships/hyperlink" Id="rId101"/>
    <Relationship TargetMode="External" Target="http://fizkultura-na5.ru/.https://fk-i-s.ru/.http://www.fizkult-ura.ru/" Type="http://schemas.openxmlformats.org/officeDocument/2006/relationships/hyperlink" Id="rId102"/>
    <Relationship TargetMode="External" Target="http://school-collection.edu.ru/-" Type="http://schemas.openxmlformats.org/officeDocument/2006/relationships/hyperlink" Id="rId103"/>
    <Relationship TargetMode="External" Target="http://www.fizkulturavshkole.ru" Type="http://schemas.openxmlformats.org/officeDocument/2006/relationships/hyperlink" Id="rId104"/>
    <Relationship TargetMode="External" Target="http://fizkultura-na5.ru/.https://fk-i-s.ru/.http://www.fizkult-ura.ru/" Type="http://schemas.openxmlformats.org/officeDocument/2006/relationships/hyperlink" Id="rId105"/>
    <Relationship TargetMode="External" Target="http://school-collection.edu.ru/-" Type="http://schemas.openxmlformats.org/officeDocument/2006/relationships/hyperlink" Id="rId106"/>
    <Relationship TargetMode="External" Target="http://www.fizkulturavshkole.ru" Type="http://schemas.openxmlformats.org/officeDocument/2006/relationships/hyperlink" Id="rId107"/>
    <Relationship TargetMode="External" Target="http://fizkultura-na5.ru/.https://fk-i-s.ru/.http://www.fizkult-ura.ru/" Type="http://schemas.openxmlformats.org/officeDocument/2006/relationships/hyperlink" Id="rId108"/>
    <Relationship TargetMode="External" Target="http://school-collection.edu.ru/-" Type="http://schemas.openxmlformats.org/officeDocument/2006/relationships/hyperlink" Id="rId109"/>
    <Relationship TargetMode="External" Target="http://www.fizkulturavshkole.ru" Type="http://schemas.openxmlformats.org/officeDocument/2006/relationships/hyperlink" Id="rId110"/>
    <Relationship TargetMode="External" Target="http://fizkultura-na5.ru/.https://fk-i-s.ru/.http://www.fizkult-ura.ru/" Type="http://schemas.openxmlformats.org/officeDocument/2006/relationships/hyperlink" Id="rId111"/>
    <Relationship TargetMode="External" Target="http://school-collection.edu.ru/-" Type="http://schemas.openxmlformats.org/officeDocument/2006/relationships/hyperlink" Id="rId112"/>
    <Relationship TargetMode="External" Target="http://www.fizkulturavshkole.ru" Type="http://schemas.openxmlformats.org/officeDocument/2006/relationships/hyperlink" Id="rId113"/>
    <Relationship TargetMode="External" Target="http://fizkultura-na5.ru/.https://fk-i-s.ru/.http://www.fizkult-ura.ru/" Type="http://schemas.openxmlformats.org/officeDocument/2006/relationships/hyperlink" Id="rId114"/>
    <Relationship TargetMode="External" Target="http://school-collection.edu.ru/-" Type="http://schemas.openxmlformats.org/officeDocument/2006/relationships/hyperlink" Id="rId115"/>
    <Relationship TargetMode="External" Target="http://www.fizkulturavshkole.ru" Type="http://schemas.openxmlformats.org/officeDocument/2006/relationships/hyperlink" Id="rId116"/>
    <Relationship TargetMode="External" Target="http://fizkultura-na5.ru/.https://fk-i-s.ru/.http://www.fizkult-ura.ru/" Type="http://schemas.openxmlformats.org/officeDocument/2006/relationships/hyperlink" Id="rId117"/>
    <Relationship TargetMode="External" Target="http://school-collection.edu.ru/-" Type="http://schemas.openxmlformats.org/officeDocument/2006/relationships/hyperlink" Id="rId118"/>
    <Relationship TargetMode="External" Target="http://www.fizkulturavshkole.ru" Type="http://schemas.openxmlformats.org/officeDocument/2006/relationships/hyperlink" Id="rId119"/>
    <Relationship TargetMode="External" Target="http://fizkultura-na5.ru/.https://fk-i-s.ru/.http://www.fizkult-ura.ru/" Type="http://schemas.openxmlformats.org/officeDocument/2006/relationships/hyperlink" Id="rId120"/>
    <Relationship TargetMode="External" Target="http://school-collection.edu.ru/-" Type="http://schemas.openxmlformats.org/officeDocument/2006/relationships/hyperlink" Id="rId121"/>
    <Relationship TargetMode="External" Target="http://www.fizkulturavshkole.ru" Type="http://schemas.openxmlformats.org/officeDocument/2006/relationships/hyperlink" Id="rId122"/>
    <Relationship TargetMode="External" Target="http://fizkultura-na5.ru/.https://fk-i-s.ru/.http://www.fizkult-ura.ru/" Type="http://schemas.openxmlformats.org/officeDocument/2006/relationships/hyperlink" Id="rId123"/>
    <Relationship TargetMode="External" Target="http://school-collection.edu.ru/-" Type="http://schemas.openxmlformats.org/officeDocument/2006/relationships/hyperlink" Id="rId124"/>
    <Relationship TargetMode="External" Target="http://www.fizkulturavshkole.ru" Type="http://schemas.openxmlformats.org/officeDocument/2006/relationships/hyperlink" Id="rId125"/>
    <Relationship TargetMode="External" Target="http://fizkultura-na5.ru/.https://fk-i-s.ru/.http://www.fizkult-ura.ru/" Type="http://schemas.openxmlformats.org/officeDocument/2006/relationships/hyperlink" Id="rId126"/>
    <Relationship TargetMode="External" Target="http://school-collection.edu.ru/-" Type="http://schemas.openxmlformats.org/officeDocument/2006/relationships/hyperlink" Id="rId127"/>
    <Relationship TargetMode="External" Target="http://www.fizkulturavshkole.ru" Type="http://schemas.openxmlformats.org/officeDocument/2006/relationships/hyperlink" Id="rId128"/>
    <Relationship TargetMode="External" Target="http://fizkultura-na5.ru/.https://fk-i-s.ru/.http://www.fizkult-ura.ru/" Type="http://schemas.openxmlformats.org/officeDocument/2006/relationships/hyperlink" Id="rId129"/>
    <Relationship TargetMode="External" Target="http://school-collection.edu.ru/-" Type="http://schemas.openxmlformats.org/officeDocument/2006/relationships/hyperlink" Id="rId130"/>
    <Relationship TargetMode="External" Target="http://www.fizkulturavshkole.ru" Type="http://schemas.openxmlformats.org/officeDocument/2006/relationships/hyperlink" Id="rId131"/>
    <Relationship TargetMode="External" Target="http://fizkultura-na5.ru/.https://fk-i-s.ru/.http://www.fizkult-ura.ru/" Type="http://schemas.openxmlformats.org/officeDocument/2006/relationships/hyperlink" Id="rId132"/>
    <Relationship TargetMode="External" Target="http://school-collection.edu.ru/-" Type="http://schemas.openxmlformats.org/officeDocument/2006/relationships/hyperlink" Id="rId133"/>
    <Relationship TargetMode="External" Target="http://www.fizkulturavshkole.ru" Type="http://schemas.openxmlformats.org/officeDocument/2006/relationships/hyperlink" Id="rId134"/>
    <Relationship TargetMode="External" Target="http://fizkultura-na5.ru/.https://fk-i-s.ru/.http://www.fizkult-ura.ru/" Type="http://schemas.openxmlformats.org/officeDocument/2006/relationships/hyperlink" Id="rId135"/>
    <Relationship TargetMode="External" Target="http://school-collection.edu.ru/-" Type="http://schemas.openxmlformats.org/officeDocument/2006/relationships/hyperlink" Id="rId136"/>
    <Relationship TargetMode="External" Target="http://www.fizkulturavshkole.ru" Type="http://schemas.openxmlformats.org/officeDocument/2006/relationships/hyperlink" Id="rId137"/>
    <Relationship TargetMode="External" Target="http://fizkultura-na5.ru/.https://fk-i-s.ru/.http://www.fizkult-ura.ru/" Type="http://schemas.openxmlformats.org/officeDocument/2006/relationships/hyperlink" Id="rId138"/>
    <Relationship TargetMode="External" Target="http://school-collection.edu.ru/-" Type="http://schemas.openxmlformats.org/officeDocument/2006/relationships/hyperlink" Id="rId139"/>
    <Relationship TargetMode="External" Target="http://www.fizkulturavshkole.ru" Type="http://schemas.openxmlformats.org/officeDocument/2006/relationships/hyperlink" Id="rId140"/>
    <Relationship TargetMode="External" Target="http://fizkultura-na5.ru/.https://fk-i-s.ru/.http://www.fizkult-ura.ru/" Type="http://schemas.openxmlformats.org/officeDocument/2006/relationships/hyperlink" Id="rId141"/>
    <Relationship TargetMode="External" Target="http://school-collection.edu.ru/-" Type="http://schemas.openxmlformats.org/officeDocument/2006/relationships/hyperlink" Id="rId142"/>
    <Relationship TargetMode="External" Target="http://www.fizkulturavshkole.ru" Type="http://schemas.openxmlformats.org/officeDocument/2006/relationships/hyperlink" Id="rId143"/>
    <Relationship TargetMode="External" Target="http://fizkultura-na5.ru/.https://fk-i-s.ru/.http://www.fizkult-ura.ru/" Type="http://schemas.openxmlformats.org/officeDocument/2006/relationships/hyperlink" Id="rId144"/>
    <Relationship TargetMode="External" Target="http://school-collection.edu.ru/-" Type="http://schemas.openxmlformats.org/officeDocument/2006/relationships/hyperlink" Id="rId145"/>
    <Relationship TargetMode="External" Target="http://www.fizkulturavshkole.ru" Type="http://schemas.openxmlformats.org/officeDocument/2006/relationships/hyperlink" Id="rId146"/>
    <Relationship TargetMode="External" Target="http://fizkultura-na5.ru/.https://fk-i-s.ru/.http://www.fizkult-ura.ru/" Type="http://schemas.openxmlformats.org/officeDocument/2006/relationships/hyperlink" Id="rId147"/>
    <Relationship TargetMode="External" Target="http://school-collection.edu.ru/-" Type="http://schemas.openxmlformats.org/officeDocument/2006/relationships/hyperlink" Id="rId148"/>
    <Relationship TargetMode="External" Target="http://www.fizkulturavshkole.ru" Type="http://schemas.openxmlformats.org/officeDocument/2006/relationships/hyperlink" Id="rId149"/>
    <Relationship TargetMode="External" Target="http://fizkultura-na5.ru/.https://fk-i-s.ru/.http://www.fizkult-ura.ru/" Type="http://schemas.openxmlformats.org/officeDocument/2006/relationships/hyperlink" Id="rId150"/>
    <Relationship TargetMode="External" Target="http://school-collection.edu.ru/-" Type="http://schemas.openxmlformats.org/officeDocument/2006/relationships/hyperlink" Id="rId151"/>
    <Relationship TargetMode="External" Target="http://www.fizkulturavshkole.ru" Type="http://schemas.openxmlformats.org/officeDocument/2006/relationships/hyperlink" Id="rId152"/>
    <Relationship TargetMode="External" Target="http://fizkultura-na5.ru/.https://fk-i-s.ru/.http://www.fizkult-ura.ru/" Type="http://schemas.openxmlformats.org/officeDocument/2006/relationships/hyperlink" Id="rId153"/>
    <Relationship TargetMode="External" Target="http://school-collection.edu.ru/-" Type="http://schemas.openxmlformats.org/officeDocument/2006/relationships/hyperlink" Id="rId154"/>
    <Relationship TargetMode="External" Target="http://www.fizkulturavshkole.ru" Type="http://schemas.openxmlformats.org/officeDocument/2006/relationships/hyperlink" Id="rId155"/>
    <Relationship TargetMode="External" Target="http://fizkultura-na5.ru/.https://fk-i-s.ru/.http://www.fizkult-ura.ru/" Type="http://schemas.openxmlformats.org/officeDocument/2006/relationships/hyperlink" Id="rId156"/>
    <Relationship TargetMode="External" Target="http://school-collection.edu.ru/-" Type="http://schemas.openxmlformats.org/officeDocument/2006/relationships/hyperlink" Id="rId157"/>
    <Relationship TargetMode="External" Target="http://www.fizkulturavshkole.ru" Type="http://schemas.openxmlformats.org/officeDocument/2006/relationships/hyperlink" Id="rId158"/>
    <Relationship TargetMode="External" Target="http://fizkultura-na5.ru/.https://fk-i-s.ru/.http://www.fizkult-ura.ru/" Type="http://schemas.openxmlformats.org/officeDocument/2006/relationships/hyperlink" Id="rId159"/>
    <Relationship TargetMode="External" Target="http://www.fizkulturavshkole.ru" Type="http://schemas.openxmlformats.org/officeDocument/2006/relationships/hyperlink" Id="rId160"/>
    <Relationship TargetMode="External" Target="http://fizkultura-na5.ru/.https://fk-i-s.ru/.http://www.fizkult-ura.ru/" Type="http://schemas.openxmlformats.org/officeDocument/2006/relationships/hyperlink" Id="rId161"/>
    <Relationship TargetMode="External" Target="http://www.fizkulturavshkole.ru" Type="http://schemas.openxmlformats.org/officeDocument/2006/relationships/hyperlink" Id="rId162"/>
    <Relationship TargetMode="External" Target="http://fizkultura-na5.ru/.https://fk-i-s.ru/.http://www.fizkult-ura.ru/" Type="http://schemas.openxmlformats.org/officeDocument/2006/relationships/hyperlink" Id="rId163"/>
    <Relationship TargetMode="External" Target="http://www.fizkulturavshkole.ru" Type="http://schemas.openxmlformats.org/officeDocument/2006/relationships/hyperlink" Id="rId164"/>
    <Relationship TargetMode="External" Target="http://fizkultura-na5.ru/.https://fk-i-s.ru/.http://www.fizkult-ura.ru/" Type="http://schemas.openxmlformats.org/officeDocument/2006/relationships/hyperlink" Id="rId165"/>
    <Relationship TargetMode="External" Target="http://www.fizkulturavshkole.ru" Type="http://schemas.openxmlformats.org/officeDocument/2006/relationships/hyperlink" Id="rId166"/>
    <Relationship TargetMode="External" Target="http://fizkultura-na5.ru/.https://fk-i-s.ru/.http://www.fizkult-ura.ru/" Type="http://schemas.openxmlformats.org/officeDocument/2006/relationships/hyperlink" Id="rId167"/>
    <Relationship TargetMode="External" Target="http://www.fizkulturavshkole.ru" Type="http://schemas.openxmlformats.org/officeDocument/2006/relationships/hyperlink" Id="rId168"/>
    <Relationship TargetMode="External" Target="http://fizkultura-na5.ru/.https://fk-i-s.ru/.http://www.fizkult-ura.ru/" Type="http://schemas.openxmlformats.org/officeDocument/2006/relationships/hyperlink" Id="rId169"/>
    <Relationship TargetMode="External" Target="http://www.fizkulturavshkole.ru" Type="http://schemas.openxmlformats.org/officeDocument/2006/relationships/hyperlink" Id="rId170"/>
    <Relationship TargetMode="External" Target="http://fizkultura-na5.ru/.https://fk-i-s.ru/.http://www.fizkult-ura.ru/" Type="http://schemas.openxmlformats.org/officeDocument/2006/relationships/hyperlink" Id="rId171"/>
    <Relationship TargetMode="External" Target="http://www.fizkulturavshkole.ru" Type="http://schemas.openxmlformats.org/officeDocument/2006/relationships/hyperlink" Id="rId172"/>
    <Relationship TargetMode="External" Target="http://fizkultura-na5.ru/.https://fk-i-s.ru/.http://www.fizkult-ura.ru/" Type="http://schemas.openxmlformats.org/officeDocument/2006/relationships/hyperlink" Id="rId173"/>
    <Relationship TargetMode="External" Target="http://www.fizkulturavshkole.ru" Type="http://schemas.openxmlformats.org/officeDocument/2006/relationships/hyperlink" Id="rId174"/>
    <Relationship TargetMode="External" Target="http://fizkultura-na5.ru/.https://fk-i-s.ru/.http://www.fizkult-ura.ru/" Type="http://schemas.openxmlformats.org/officeDocument/2006/relationships/hyperlink" Id="rId175"/>
    <Relationship TargetMode="External" Target="http://www.fizkulturavshkole.ru" Type="http://schemas.openxmlformats.org/officeDocument/2006/relationships/hyperlink" Id="rId176"/>
    <Relationship TargetMode="External" Target="http://fizkultura-na5.ru/.https://fk-i-s.ru/.http://www.fizkult-ura.ru/" Type="http://schemas.openxmlformats.org/officeDocument/2006/relationships/hyperlink" Id="rId177"/>
    <Relationship TargetMode="External" Target="http://www.fizkulturavshkole.ru" Type="http://schemas.openxmlformats.org/officeDocument/2006/relationships/hyperlink" Id="rId178"/>
    <Relationship TargetMode="External" Target="http://fizkultura-na5.ru/.https://fk-i-s.ru/.http://www.fizkult-ura.ru/" Type="http://schemas.openxmlformats.org/officeDocument/2006/relationships/hyperlink" Id="rId179"/>
    <Relationship TargetMode="External" Target="http://www.fizkulturavshkole.ru" Type="http://schemas.openxmlformats.org/officeDocument/2006/relationships/hyperlink" Id="rId180"/>
    <Relationship TargetMode="External" Target="http://fizkultura-na5.ru/.https://fk-i-s.ru/.http://www.fizkult-ura.ru/" Type="http://schemas.openxmlformats.org/officeDocument/2006/relationships/hyperlink" Id="rId181"/>
    <Relationship TargetMode="External" Target="http://www.fizkulturavshkole.ru" Type="http://schemas.openxmlformats.org/officeDocument/2006/relationships/hyperlink" Id="rId182"/>
    <Relationship TargetMode="External" Target="http://fizkultura-na5.ru/.https://fk-i-s.ru/.http://www.fizkult-ura.ru/" Type="http://schemas.openxmlformats.org/officeDocument/2006/relationships/hyperlink" Id="rId183"/>
    <Relationship TargetMode="External" Target="http://www.fizkulturavshkole.ru" Type="http://schemas.openxmlformats.org/officeDocument/2006/relationships/hyperlink" Id="rId184"/>
    <Relationship TargetMode="External" Target="http://fizkultura-na5.ru/.https://fk-i-s.ru/.http://www.fizkult-ura.ru/" Type="http://schemas.openxmlformats.org/officeDocument/2006/relationships/hyperlink" Id="rId185"/>
    <Relationship TargetMode="External" Target="http://www.fizkulturavshkole.ru" Type="http://schemas.openxmlformats.org/officeDocument/2006/relationships/hyperlink" Id="rId186"/>
    <Relationship TargetMode="External" Target="http://fizkultura-na5.ru/.https://fk-i-s.ru/.http://www.fizkult-ura.ru/" Type="http://schemas.openxmlformats.org/officeDocument/2006/relationships/hyperlink" Id="rId187"/>
    <Relationship TargetMode="External" Target="http://www.fizkulturavshkole.ru" Type="http://schemas.openxmlformats.org/officeDocument/2006/relationships/hyperlink" Id="rId188"/>
    <Relationship TargetMode="External" Target="http://fizkultura-na5.ru/.https://fk-i-s.ru/.http://www.fizkult-ura.ru/" Type="http://schemas.openxmlformats.org/officeDocument/2006/relationships/hyperlink" Id="rId189"/>
    <Relationship TargetMode="External" Target="http://www.fizkulturavshkole.ru" Type="http://schemas.openxmlformats.org/officeDocument/2006/relationships/hyperlink" Id="rId190"/>
    <Relationship TargetMode="External" Target="http://fizkultura-na5.ru/.https://fk-i-s.ru/.http://www.fizkult-ura.ru/" Type="http://schemas.openxmlformats.org/officeDocument/2006/relationships/hyperlink" Id="rId191"/>
    <Relationship TargetMode="External" Target="http://www.fizkulturavshkole.ru" Type="http://schemas.openxmlformats.org/officeDocument/2006/relationships/hyperlink" Id="rId192"/>
    <Relationship TargetMode="External" Target="http://fizkultura-na5.ru/.https://fk-i-s.ru/.http://www.fizkult-ura.ru/" Type="http://schemas.openxmlformats.org/officeDocument/2006/relationships/hyperlink" Id="rId193"/>
    <Relationship TargetMode="External" Target="http://www.fizkulturavshkole.ru" Type="http://schemas.openxmlformats.org/officeDocument/2006/relationships/hyperlink" Id="rId194"/>
    <Relationship TargetMode="External" Target="http://fizkultura-na5.ru/.https://fk-i-s.ru/.http://www.fizkult-ura.ru/" Type="http://schemas.openxmlformats.org/officeDocument/2006/relationships/hyperlink" Id="rId195"/>
    <Relationship TargetMode="External" Target="http://www.fizkulturavshkole.ru" Type="http://schemas.openxmlformats.org/officeDocument/2006/relationships/hyperlink" Id="rId196"/>
    <Relationship TargetMode="External" Target="http://fizkultura-na5.ru/.https://fk-i-s.ru/.http://www.fizkult-ura.ru/" Type="http://schemas.openxmlformats.org/officeDocument/2006/relationships/hyperlink" Id="rId197"/>
    <Relationship TargetMode="External" Target="http://www.fizkulturavshkole.ru" Type="http://schemas.openxmlformats.org/officeDocument/2006/relationships/hyperlink" Id="rId198"/>
    <Relationship TargetMode="External" Target="http://fizkultura-na5.ru/.https://fk-i-s.ru/.http://www.fizkult-ura.ru/" Type="http://schemas.openxmlformats.org/officeDocument/2006/relationships/hyperlink" Id="rId199"/>
    <Relationship TargetMode="External" Target="http://www.fizkulturavshkole.ru" Type="http://schemas.openxmlformats.org/officeDocument/2006/relationships/hyperlink" Id="rId200"/>
    <Relationship TargetMode="External" Target="http://fizkultura-na5.ru/.https://fk-i-s.ru/.http://www.fizkult-ura.ru/" Type="http://schemas.openxmlformats.org/officeDocument/2006/relationships/hyperlink" Id="rId201"/>
    <Relationship TargetMode="External" Target="http://www.fizkulturavshkole.ru" Type="http://schemas.openxmlformats.org/officeDocument/2006/relationships/hyperlink" Id="rId202"/>
    <Relationship TargetMode="External" Target="http://fizkultura-na5.ru/.https://fk-i-s.ru/.http://www.fizkult-ura.ru/" Type="http://schemas.openxmlformats.org/officeDocument/2006/relationships/hyperlink" Id="rId203"/>
    <Relationship TargetMode="External" Target="http://www.fizkulturavshkole.ru" Type="http://schemas.openxmlformats.org/officeDocument/2006/relationships/hyperlink" Id="rId204"/>
    <Relationship TargetMode="External" Target="http://fizkultura-na5.ru/.https://fk-i-s.ru/.http://www.fizkult-ura.ru/" Type="http://schemas.openxmlformats.org/officeDocument/2006/relationships/hyperlink" Id="rId205"/>
    <Relationship TargetMode="External" Target="http://www.fizkulturavshkole.ru" Type="http://schemas.openxmlformats.org/officeDocument/2006/relationships/hyperlink" Id="rId206"/>
    <Relationship TargetMode="External" Target="http://fizkultura-na5.ru/.https://fk-i-s.ru/.http://www.fizkult-ura.ru/" Type="http://schemas.openxmlformats.org/officeDocument/2006/relationships/hyperlink" Id="rId207"/>
    <Relationship TargetMode="External" Target="http://www.fizkulturavshkole.ru" Type="http://schemas.openxmlformats.org/officeDocument/2006/relationships/hyperlink" Id="rId208"/>
    <Relationship TargetMode="External" Target="http://fizkultura-na5.ru/.https://fk-i-s.ru/.http://www.fizkult-ura.ru/" Type="http://schemas.openxmlformats.org/officeDocument/2006/relationships/hyperlink" Id="rId209"/>
    <Relationship TargetMode="External" Target="http://www.fizkulturavshkole.ru" Type="http://schemas.openxmlformats.org/officeDocument/2006/relationships/hyperlink" Id="rId210"/>
    <Relationship TargetMode="External" Target="http://fizkultura-na5.ru/.https://fk-i-s.ru/.http://www.fizkult-ura.ru/" Type="http://schemas.openxmlformats.org/officeDocument/2006/relationships/hyperlink" Id="rId211"/>
    <Relationship TargetMode="External" Target="http://www.fizkulturavshkole.ru" Type="http://schemas.openxmlformats.org/officeDocument/2006/relationships/hyperlink" Id="rId212"/>
    <Relationship TargetMode="External" Target="http://fizkultura-na5.ru/.https://fk-i-s.ru/.http://www.fizkult-ura.ru/" Type="http://schemas.openxmlformats.org/officeDocument/2006/relationships/hyperlink" Id="rId213"/>
    <Relationship TargetMode="External" Target="http://www.fizkulturavshkole.ru" Type="http://schemas.openxmlformats.org/officeDocument/2006/relationships/hyperlink" Id="rId214"/>
    <Relationship TargetMode="External" Target="http://fizkultura-na5.ru/.https://fk-i-s.ru/.http://www.fizkult-ura.ru/" Type="http://schemas.openxmlformats.org/officeDocument/2006/relationships/hyperlink" Id="rId215"/>
    <Relationship TargetMode="External" Target="http://www.fizkulturavshkole.ru" Type="http://schemas.openxmlformats.org/officeDocument/2006/relationships/hyperlink" Id="rId216"/>
    <Relationship TargetMode="External" Target="http://fizkultura-na5.ru/.https://fk-i-s.ru/.http://www.fizkult-ura.ru/" Type="http://schemas.openxmlformats.org/officeDocument/2006/relationships/hyperlink" Id="rId217"/>
    <Relationship TargetMode="External" Target="http://www.fizkulturavshkole.ru" Type="http://schemas.openxmlformats.org/officeDocument/2006/relationships/hyperlink" Id="rId218"/>
    <Relationship TargetMode="External" Target="http://fizkultura-na5.ru/.https://fk-i-s.ru/.http://www.fizkult-ura.ru/" Type="http://schemas.openxmlformats.org/officeDocument/2006/relationships/hyperlink" Id="rId219"/>
    <Relationship TargetMode="External" Target="http://www.fizkulturavshkole.ru" Type="http://schemas.openxmlformats.org/officeDocument/2006/relationships/hyperlink" Id="rId220"/>
    <Relationship TargetMode="External" Target="http://fizkultura-na5.ru/.https://fk-i-s.ru/.http://www.fizkult-ura.ru/" Type="http://schemas.openxmlformats.org/officeDocument/2006/relationships/hyperlink" Id="rId221"/>
    <Relationship TargetMode="External" Target="http://www.fizkulturavshkole.ru" Type="http://schemas.openxmlformats.org/officeDocument/2006/relationships/hyperlink" Id="rId222"/>
    <Relationship TargetMode="External" Target="http://fizkultura-na5.ru/.https://fk-i-s.ru/.http://www.fizkult-ura.ru/" Type="http://schemas.openxmlformats.org/officeDocument/2006/relationships/hyperlink" Id="rId223"/>
    <Relationship TargetMode="External" Target="http://www.fizkulturavshkole.ru" Type="http://schemas.openxmlformats.org/officeDocument/2006/relationships/hyperlink" Id="rId224"/>
    <Relationship TargetMode="External" Target="http://fizkultura-na5.ru/.https://fk-i-s.ru/.http://www.fizkult-ura.ru/" Type="http://schemas.openxmlformats.org/officeDocument/2006/relationships/hyperlink" Id="rId225"/>
    <Relationship TargetMode="External" Target="http://www.fizkulturavshkole.ru" Type="http://schemas.openxmlformats.org/officeDocument/2006/relationships/hyperlink" Id="rId226"/>
    <Relationship TargetMode="External" Target="http://fizkultura-na5.ru/.https://fk-i-s.ru/.http://www.fizkult-ura.ru/" Type="http://schemas.openxmlformats.org/officeDocument/2006/relationships/hyperlink" Id="rId227"/>
    <Relationship TargetMode="External" Target="http://www.fizkulturavshkole.ru" Type="http://schemas.openxmlformats.org/officeDocument/2006/relationships/hyperlink" Id="rId228"/>
    <Relationship TargetMode="External" Target="http://fizkultura-na5.ru/.https://fk-i-s.ru/.http://www.fizkult-ura.ru/" Type="http://schemas.openxmlformats.org/officeDocument/2006/relationships/hyperlink" Id="rId229"/>
    <Relationship TargetMode="External" Target="http://www.fizkulturavshkole.ru" Type="http://schemas.openxmlformats.org/officeDocument/2006/relationships/hyperlink" Id="rId230"/>
    <Relationship TargetMode="External" Target="http://fizkultura-na5.ru/.https://fk-i-s.ru/.http://www.fizkult-ura.ru/" Type="http://schemas.openxmlformats.org/officeDocument/2006/relationships/hyperlink" Id="rId231"/>
    <Relationship TargetMode="External" Target="http://www.fizkulturavshkole.ru" Type="http://schemas.openxmlformats.org/officeDocument/2006/relationships/hyperlink" Id="rId232"/>
    <Relationship TargetMode="External" Target="http://fizkultura-na5.ru/.https://fk-i-s.ru/.http://www.fizkult-ura.ru/" Type="http://schemas.openxmlformats.org/officeDocument/2006/relationships/hyperlink" Id="rId233"/>
    <Relationship TargetMode="External" Target="http://www.fizkulturavshkole.ru" Type="http://schemas.openxmlformats.org/officeDocument/2006/relationships/hyperlink" Id="rId234"/>
    <Relationship TargetMode="External" Target="http://fizkultura-na5.ru/.https://fk-i-s.ru/.http://www.fizkult-ura.ru/" Type="http://schemas.openxmlformats.org/officeDocument/2006/relationships/hyperlink" Id="rId235"/>
    <Relationship TargetMode="External" Target="http://www.fizkulturavshkole.ru" Type="http://schemas.openxmlformats.org/officeDocument/2006/relationships/hyperlink" Id="rId236"/>
    <Relationship TargetMode="External" Target="http://fizkultura-na5.ru/.https://fk-i-s.ru/.http://www.fizkult-ura.ru/" Type="http://schemas.openxmlformats.org/officeDocument/2006/relationships/hyperlink" Id="rId237"/>
    <Relationship TargetMode="External" Target="http://www.fizkulturavshkole.ru" Type="http://schemas.openxmlformats.org/officeDocument/2006/relationships/hyperlink" Id="rId238"/>
    <Relationship TargetMode="External" Target="http://fizkultura-na5.ru/.https://fk-i-s.ru/.http://www.fizkult-ura.ru/" Type="http://schemas.openxmlformats.org/officeDocument/2006/relationships/hyperlink" Id="rId239"/>
    <Relationship TargetMode="External" Target="http://www.fizkulturavshkole.ru" Type="http://schemas.openxmlformats.org/officeDocument/2006/relationships/hyperlink" Id="rId240"/>
    <Relationship TargetMode="External" Target="http://fizkultura-na5.ru/.https://fk-i-s.ru/.http://www.fizkult-ura.ru/" Type="http://schemas.openxmlformats.org/officeDocument/2006/relationships/hyperlink" Id="rId241"/>
    <Relationship TargetMode="External" Target="http://www.fizkulturavshkole.ru" Type="http://schemas.openxmlformats.org/officeDocument/2006/relationships/hyperlink" Id="rId242"/>
    <Relationship TargetMode="External" Target="http://fizkultura-na5.ru/.https://fk-i-s.ru/.http://www.fizkult-ura.ru/" Type="http://schemas.openxmlformats.org/officeDocument/2006/relationships/hyperlink" Id="rId243"/>
    <Relationship TargetMode="External" Target="http://www.fizkulturavshkole.ru" Type="http://schemas.openxmlformats.org/officeDocument/2006/relationships/hyperlink" Id="rId244"/>
    <Relationship TargetMode="External" Target="http://fizkultura-na5.ru/.https://fk-i-s.ru/.http://www.fizkult-ura.ru/" Type="http://schemas.openxmlformats.org/officeDocument/2006/relationships/hyperlink" Id="rId245"/>
    <Relationship TargetMode="External" Target="http://www.fizkulturavshkole.ru" Type="http://schemas.openxmlformats.org/officeDocument/2006/relationships/hyperlink" Id="rId246"/>
    <Relationship TargetMode="External" Target="http://fizkultura-na5.ru/.https://fk-i-s.ru/.http://www.fizkult-ura.ru/" Type="http://schemas.openxmlformats.org/officeDocument/2006/relationships/hyperlink" Id="rId247"/>
    <Relationship TargetMode="External" Target="http://www.fizkulturavshkole.ru" Type="http://schemas.openxmlformats.org/officeDocument/2006/relationships/hyperlink" Id="rId248"/>
    <Relationship TargetMode="External" Target="http://fizkultura-na5.ru/.https://fk-i-s.ru/.http://www.fizkult-ura.ru/" Type="http://schemas.openxmlformats.org/officeDocument/2006/relationships/hyperlink" Id="rId249"/>
    <Relationship TargetMode="External" Target="http://www.fizkulturavshkole.ru" Type="http://schemas.openxmlformats.org/officeDocument/2006/relationships/hyperlink" Id="rId250"/>
    <Relationship TargetMode="External" Target="http://fizkultura-na5.ru/.https://fk-i-s.ru/.http://www.fizkult-ura.ru/" Type="http://schemas.openxmlformats.org/officeDocument/2006/relationships/hyperlink" Id="rId251"/>
    <Relationship TargetMode="External" Target="http://www.fizkulturavshkole.ru" Type="http://schemas.openxmlformats.org/officeDocument/2006/relationships/hyperlink" Id="rId252"/>
    <Relationship TargetMode="External" Target="http://fizkultura-na5.ru/.https://fk-i-s.ru/.http://www.fizkult-ura.ru/" Type="http://schemas.openxmlformats.org/officeDocument/2006/relationships/hyperlink" Id="rId253"/>
    <Relationship TargetMode="External" Target="http://www.fizkulturavshkole.ru" Type="http://schemas.openxmlformats.org/officeDocument/2006/relationships/hyperlink" Id="rId254"/>
    <Relationship TargetMode="External" Target="http://fizkultura-na5.ru/.https://fk-i-s.ru/.http://www.fizkult-ura.ru/" Type="http://schemas.openxmlformats.org/officeDocument/2006/relationships/hyperlink" Id="rId255"/>
    <Relationship TargetMode="External" Target="http://www.fizkulturavshkole.ru" Type="http://schemas.openxmlformats.org/officeDocument/2006/relationships/hyperlink" Id="rId256"/>
    <Relationship TargetMode="External" Target="http://fizkultura-na5.ru/.https://fk-i-s.ru/.http://www.fizkult-ura.ru/" Type="http://schemas.openxmlformats.org/officeDocument/2006/relationships/hyperlink" Id="rId257"/>
    <Relationship TargetMode="External" Target="http://www.fizkulturavshkole.ru" Type="http://schemas.openxmlformats.org/officeDocument/2006/relationships/hyperlink" Id="rId258"/>
    <Relationship TargetMode="External" Target="http://fizkultura-na5.ru/.https://fk-i-s.ru/.http://www.fizkult-ura.ru/" Type="http://schemas.openxmlformats.org/officeDocument/2006/relationships/hyperlink" Id="rId259"/>
    <Relationship TargetMode="External" Target="http://www.fizkulturavshkole.ru" Type="http://schemas.openxmlformats.org/officeDocument/2006/relationships/hyperlink" Id="rId260"/>
    <Relationship TargetMode="External" Target="http://fizkultura-na5.ru/.https://fk-i-s.ru/.http://www.fizkult-ura.ru/" Type="http://schemas.openxmlformats.org/officeDocument/2006/relationships/hyperlink" Id="rId261"/>
    <Relationship TargetMode="External" Target="http://www.fizkulturavshkole.ru" Type="http://schemas.openxmlformats.org/officeDocument/2006/relationships/hyperlink" Id="rId262"/>
    <Relationship TargetMode="External" Target="http://fizkultura-na5.ru/.https://fk-i-s.ru/.http://www.fizkult-ura.ru/" Type="http://schemas.openxmlformats.org/officeDocument/2006/relationships/hyperlink" Id="rId263"/>
    <Relationship TargetMode="External" Target="http://www.fizkulturavshkole.ru" Type="http://schemas.openxmlformats.org/officeDocument/2006/relationships/hyperlink" Id="rId264"/>
    <Relationship TargetMode="External" Target="http://fizkultura-na5.ru/.https://fk-i-s.ru/.http://www.fizkult-ura.ru/" Type="http://schemas.openxmlformats.org/officeDocument/2006/relationships/hyperlink" Id="rId265"/>
    <Relationship TargetMode="External" Target="http://www.fizkulturavshkole.ru" Type="http://schemas.openxmlformats.org/officeDocument/2006/relationships/hyperlink" Id="rId266"/>
    <Relationship TargetMode="External" Target="http://fizkultura-na5.ru/.https://fk-i-s.ru/.http://www.fizkult-ura.ru/" Type="http://schemas.openxmlformats.org/officeDocument/2006/relationships/hyperlink" Id="rId267"/>
    <Relationship TargetMode="External" Target="http://www.fizkulturavshkole.ru" Type="http://schemas.openxmlformats.org/officeDocument/2006/relationships/hyperlink" Id="rId268"/>
    <Relationship TargetMode="External" Target="http://fizkultura-na5.ru/.https://fk-i-s.ru/.http://www.fizkult-ura.ru/" Type="http://schemas.openxmlformats.org/officeDocument/2006/relationships/hyperlink" Id="rId269"/>
    <Relationship TargetMode="External" Target="http://www.fizkulturavshkole.ru" Type="http://schemas.openxmlformats.org/officeDocument/2006/relationships/hyperlink" Id="rId270"/>
    <Relationship TargetMode="External" Target="http://fizkultura-na5.ru/.https://fk-i-s.ru/.http://www.fizkult-ura.ru/" Type="http://schemas.openxmlformats.org/officeDocument/2006/relationships/hyperlink" Id="rId271"/>
    <Relationship TargetMode="External" Target="http://www.fizkulturavshkole.ru" Type="http://schemas.openxmlformats.org/officeDocument/2006/relationships/hyperlink" Id="rId272"/>
    <Relationship TargetMode="External" Target="http://fizkultura-na5.ru/.https://fk-i-s.ru/.http://www.fizkult-ura.ru/" Type="http://schemas.openxmlformats.org/officeDocument/2006/relationships/hyperlink" Id="rId273"/>
    <Relationship TargetMode="External" Target="http://www.fizkulturavshkole.ru" Type="http://schemas.openxmlformats.org/officeDocument/2006/relationships/hyperlink" Id="rId274"/>
    <Relationship TargetMode="External" Target="http://fizkultura-na5.ru/.https://fk-i-s.ru/.http://www.fizkult-ura.ru/" Type="http://schemas.openxmlformats.org/officeDocument/2006/relationships/hyperlink" Id="rId275"/>
    <Relationship TargetMode="External" Target="http://www.fizkulturavshkole.ru" Type="http://schemas.openxmlformats.org/officeDocument/2006/relationships/hyperlink" Id="rId276"/>
    <Relationship TargetMode="External" Target="http://fizkultura-na5.ru/.https://fk-i-s.ru/.http://www.fizkult-ura.ru/" Type="http://schemas.openxmlformats.org/officeDocument/2006/relationships/hyperlink" Id="rId277"/>
    <Relationship TargetMode="External" Target="http://www.fizkulturavshkole.ru" Type="http://schemas.openxmlformats.org/officeDocument/2006/relationships/hyperlink" Id="rId278"/>
    <Relationship TargetMode="External" Target="http://fizkultura-na5.ru/.https://fk-i-s.ru/.http://www.fizkult-ura.ru/" Type="http://schemas.openxmlformats.org/officeDocument/2006/relationships/hyperlink" Id="rId279"/>
    <Relationship TargetMode="External" Target="http://www.fizkulturavshkole.ru" Type="http://schemas.openxmlformats.org/officeDocument/2006/relationships/hyperlink" Id="rId280"/>
    <Relationship TargetMode="External" Target="http://fizkultura-na5.ru/.https://fk-i-s.ru/.http://www.fizkult-ura.ru/" Type="http://schemas.openxmlformats.org/officeDocument/2006/relationships/hyperlink" Id="rId281"/>
    <Relationship TargetMode="External" Target="http://www.fizkulturavshkole.ru" Type="http://schemas.openxmlformats.org/officeDocument/2006/relationships/hyperlink" Id="rId282"/>
    <Relationship TargetMode="External" Target="http://fizkultura-na5.ru/.https://fk-i-s.ru/.http://www.fizkult-ura.ru/" Type="http://schemas.openxmlformats.org/officeDocument/2006/relationships/hyperlink" Id="rId283"/>
    <Relationship TargetMode="External" Target="http://www.fizkulturavshkole.ru" Type="http://schemas.openxmlformats.org/officeDocument/2006/relationships/hyperlink" Id="rId284"/>
    <Relationship TargetMode="External" Target="http://fizkultura-na5.ru/.https://fk-i-s.ru/.http://www.fizkult-ura.ru/" Type="http://schemas.openxmlformats.org/officeDocument/2006/relationships/hyperlink" Id="rId285"/>
    <Relationship TargetMode="External" Target="http://www.fizkulturavshkole.ru" Type="http://schemas.openxmlformats.org/officeDocument/2006/relationships/hyperlink" Id="rId286"/>
    <Relationship TargetMode="External" Target="http://fizkultura-na5.ru/.https://fk-i-s.ru/.http://www.fizkult-ura.ru/" Type="http://schemas.openxmlformats.org/officeDocument/2006/relationships/hyperlink" Id="rId287"/>
    <Relationship TargetMode="External" Target="http://www.fizkulturavshkole.ru" Type="http://schemas.openxmlformats.org/officeDocument/2006/relationships/hyperlink" Id="rId288"/>
    <Relationship TargetMode="External" Target="http://fizkultura-na5.ru/.https://fk-i-s.ru/.http://www.fizkult-ura.ru/" Type="http://schemas.openxmlformats.org/officeDocument/2006/relationships/hyperlink" Id="rId289"/>
    <Relationship TargetMode="External" Target="http://www.fizkulturavshkole.ru" Type="http://schemas.openxmlformats.org/officeDocument/2006/relationships/hyperlink" Id="rId290"/>
    <Relationship TargetMode="External" Target="http://fizkultura-na5.ru/.https://fk-i-s.ru/.http://www.fizkult-ura.ru/" Type="http://schemas.openxmlformats.org/officeDocument/2006/relationships/hyperlink" Id="rId291"/>
    <Relationship TargetMode="External" Target="http://www.fizkulturavshkole.ru" Type="http://schemas.openxmlformats.org/officeDocument/2006/relationships/hyperlink" Id="rId292"/>
    <Relationship TargetMode="External" Target="http://fizkultura-na5.ru/.https://fk-i-s.ru/.http://www.fizkult-ura.ru/" Type="http://schemas.openxmlformats.org/officeDocument/2006/relationships/hyperlink" Id="rId293"/>
    <Relationship TargetMode="External" Target="http://www.fizkulturavshkole.ru" Type="http://schemas.openxmlformats.org/officeDocument/2006/relationships/hyperlink" Id="rId294"/>
    <Relationship TargetMode="External" Target="http://fizkultura-na5.ru/.https://fk-i-s.ru/.http://www.fizkult-ura.ru/" Type="http://schemas.openxmlformats.org/officeDocument/2006/relationships/hyperlink" Id="rId295"/>
    <Relationship TargetMode="External" Target="http://www.fizkulturavshkole.ru" Type="http://schemas.openxmlformats.org/officeDocument/2006/relationships/hyperlink" Id="rId296"/>
    <Relationship TargetMode="External" Target="http://fizkultura-na5.ru/.https://fk-i-s.ru/.http://www.fizkult-ura.ru/" Type="http://schemas.openxmlformats.org/officeDocument/2006/relationships/hyperlink" Id="rId297"/>
    <Relationship TargetMode="External" Target="http://www.fizkulturavshkole.ru" Type="http://schemas.openxmlformats.org/officeDocument/2006/relationships/hyperlink" Id="rId298"/>
    <Relationship TargetMode="External" Target="http://fizkultura-na5.ru/.https://fk-i-s.ru/.http://www.fizkult-ura.ru/" Type="http://schemas.openxmlformats.org/officeDocument/2006/relationships/hyperlink" Id="rId299"/>
    <Relationship TargetMode="External" Target="http://www.fizkulturavshkole.ru" Type="http://schemas.openxmlformats.org/officeDocument/2006/relationships/hyperlink" Id="rId300"/>
    <Relationship TargetMode="External" Target="http://fizkultura-na5.ru/.https://fk-i-s.ru/.http://www.fizkult-ura.ru/" Type="http://schemas.openxmlformats.org/officeDocument/2006/relationships/hyperlink" Id="rId301"/>
    <Relationship TargetMode="External" Target="http://www.fizkulturavshkole.ru" Type="http://schemas.openxmlformats.org/officeDocument/2006/relationships/hyperlink" Id="rId302"/>
    <Relationship TargetMode="External" Target="http://fizkultura-na5.ru/.https://fk-i-s.ru/.http://www.fizkult-ura.ru/" Type="http://schemas.openxmlformats.org/officeDocument/2006/relationships/hyperlink" Id="rId303"/>
    <Relationship TargetMode="External" Target="http://www.fizkulturavshkole.ru" Type="http://schemas.openxmlformats.org/officeDocument/2006/relationships/hyperlink" Id="rId304"/>
    <Relationship TargetMode="External" Target="http://fizkultura-na5.ru/.https://fk-i-s.ru/.http://www.fizkult-ura.ru/" Type="http://schemas.openxmlformats.org/officeDocument/2006/relationships/hyperlink" Id="rId305"/>
    <Relationship TargetMode="External" Target="http://www.fizkulturavshkole.ru" Type="http://schemas.openxmlformats.org/officeDocument/2006/relationships/hyperlink" Id="rId306"/>
    <Relationship TargetMode="External" Target="http://fizkultura-na5.ru/.https://fk-i-s.ru/.http://www.fizkult-ura.ru/" Type="http://schemas.openxmlformats.org/officeDocument/2006/relationships/hyperlink" Id="rId307"/>
    <Relationship TargetMode="External" Target="http://www.fizkulturavshkole.ru" Type="http://schemas.openxmlformats.org/officeDocument/2006/relationships/hyperlink" Id="rId308"/>
    <Relationship TargetMode="External" Target="http://fizkultura-na5.ru/.https://fk-i-s.ru/.http://www.fizkult-ura.ru/" Type="http://schemas.openxmlformats.org/officeDocument/2006/relationships/hyperlink" Id="rId309"/>
    <Relationship TargetMode="External" Target="http://www.fizkulturavshkole.ru" Type="http://schemas.openxmlformats.org/officeDocument/2006/relationships/hyperlink" Id="rId310"/>
    <Relationship TargetMode="External" Target="http://fizkultura-na5.ru/.https://fk-i-s.ru/.http://www.fizkult-ura.ru/" Type="http://schemas.openxmlformats.org/officeDocument/2006/relationships/hyperlink" Id="rId311"/>
    <Relationship TargetMode="External" Target="http://www.fizkulturavshkole.ru" Type="http://schemas.openxmlformats.org/officeDocument/2006/relationships/hyperlink" Id="rId312"/>
    <Relationship TargetMode="External" Target="http://fizkultura-na5.ru/.https://fk-i-s.ru/.http://www.fizkult-ura.ru/" Type="http://schemas.openxmlformats.org/officeDocument/2006/relationships/hyperlink" Id="rId313"/>
    <Relationship TargetMode="External" Target="http://www.fizkulturavshkole.ru" Type="http://schemas.openxmlformats.org/officeDocument/2006/relationships/hyperlink" Id="rId314"/>
    <Relationship TargetMode="External" Target="http://fizkultura-na5.ru/.https://fk-i-s.ru/.http://www.fizkult-ura.ru/" Type="http://schemas.openxmlformats.org/officeDocument/2006/relationships/hyperlink" Id="rId315"/>
    <Relationship TargetMode="External" Target="http://www.fizkulturavshkole.ru" Type="http://schemas.openxmlformats.org/officeDocument/2006/relationships/hyperlink" Id="rId316"/>
    <Relationship TargetMode="External" Target="http://fizkultura-na5.ru/.https://fk-i-s.ru/.http://www.fizkult-ura.ru/" Type="http://schemas.openxmlformats.org/officeDocument/2006/relationships/hyperlink" Id="rId317"/>
    <Relationship TargetMode="External" Target="http://www.fizkulturavshkole.ru" Type="http://schemas.openxmlformats.org/officeDocument/2006/relationships/hyperlink" Id="rId318"/>
    <Relationship TargetMode="External" Target="http://fizkultura-na5.ru/.https://fk-i-s.ru/.http://www.fizkult-ura.ru/" Type="http://schemas.openxmlformats.org/officeDocument/2006/relationships/hyperlink" Id="rId319"/>
    <Relationship TargetMode="External" Target="http://www.fizkulturavshkole.ru" Type="http://schemas.openxmlformats.org/officeDocument/2006/relationships/hyperlink" Id="rId320"/>
    <Relationship TargetMode="External" Target="http://fizkultura-na5.ru/.https://fk-i-s.ru/.http://www.fizkult-ura.ru/" Type="http://schemas.openxmlformats.org/officeDocument/2006/relationships/hyperlink" Id="rId321"/>
    <Relationship TargetMode="External" Target="http://www.fizkulturavshkole.ru" Type="http://schemas.openxmlformats.org/officeDocument/2006/relationships/hyperlink" Id="rId322"/>
    <Relationship TargetMode="External" Target="http://fizkultura-na5.ru/.https://fk-i-s.ru/.http://www.fizkult-ura.ru/" Type="http://schemas.openxmlformats.org/officeDocument/2006/relationships/hyperlink" Id="rId323"/>
    <Relationship TargetMode="External" Target="http://www.fizkulturavshkole.ru" Type="http://schemas.openxmlformats.org/officeDocument/2006/relationships/hyperlink" Id="rId324"/>
    <Relationship TargetMode="External" Target="http://fizkultura-na5.ru/.https://fk-i-s.ru/.http://www.fizkult-ura.ru/" Type="http://schemas.openxmlformats.org/officeDocument/2006/relationships/hyperlink" Id="rId325"/>
    <Relationship TargetMode="External" Target="http://www.fizkulturavshkole.ru" Type="http://schemas.openxmlformats.org/officeDocument/2006/relationships/hyperlink" Id="rId326"/>
    <Relationship TargetMode="External" Target="http://fizkultura-na5.ru/.https://fk-i-s.ru/.http://www.fizkult-ura.ru/" Type="http://schemas.openxmlformats.org/officeDocument/2006/relationships/hyperlink" Id="rId327"/>
    <Relationship TargetMode="External" Target="http://www.fizkulturavshkole.ru" Type="http://schemas.openxmlformats.org/officeDocument/2006/relationships/hyperlink" Id="rId328"/>
    <Relationship TargetMode="External" Target="http://fizkultura-na5.ru/.https://fk-i-s.ru/.http://www.fizkult-ura.ru/" Type="http://schemas.openxmlformats.org/officeDocument/2006/relationships/hyperlink" Id="rId329"/>
    <Relationship TargetMode="External" Target="http://www.fizkulturavshkole.ru" Type="http://schemas.openxmlformats.org/officeDocument/2006/relationships/hyperlink" Id="rId330"/>
    <Relationship TargetMode="External" Target="http://fizkultura-na5.ru/.https://fk-i-s.ru/.http://www.fizkult-ura.ru/" Type="http://schemas.openxmlformats.org/officeDocument/2006/relationships/hyperlink" Id="rId331"/>
    <Relationship TargetMode="External" Target="http://www.fizkulturavshkole.ru" Type="http://schemas.openxmlformats.org/officeDocument/2006/relationships/hyperlink" Id="rId332"/>
    <Relationship TargetMode="External" Target="http://fizkultura-na5.ru/.https://fk-i-s.ru/.http://www.fizkult-ura.ru/" Type="http://schemas.openxmlformats.org/officeDocument/2006/relationships/hyperlink" Id="rId333"/>
    <Relationship TargetMode="External" Target="http://www.fizkulturavshkole.ru" Type="http://schemas.openxmlformats.org/officeDocument/2006/relationships/hyperlink" Id="rId334"/>
    <Relationship TargetMode="External" Target="http://fizkultura-na5.ru/.https://fk-i-s.ru/.http://www.fizkult-ura.ru/" Type="http://schemas.openxmlformats.org/officeDocument/2006/relationships/hyperlink" Id="rId335"/>
    <Relationship TargetMode="External" Target="http://www.fizkulturavshkole.ru" Type="http://schemas.openxmlformats.org/officeDocument/2006/relationships/hyperlink" Id="rId336"/>
    <Relationship TargetMode="External" Target="http://fizkultura-na5.ru/.https://fk-i-s.ru/.http://www.fizkult-ura.ru/" Type="http://schemas.openxmlformats.org/officeDocument/2006/relationships/hyperlink" Id="rId337"/>
    <Relationship TargetMode="External" Target="http://www.fizkulturavshkole.ru" Type="http://schemas.openxmlformats.org/officeDocument/2006/relationships/hyperlink" Id="rId338"/>
    <Relationship TargetMode="External" Target="http://fizkultura-na5.ru/.https://fk-i-s.ru/.http://www.fizkult-ura.ru/" Type="http://schemas.openxmlformats.org/officeDocument/2006/relationships/hyperlink" Id="rId339"/>
    <Relationship TargetMode="External" Target="http://www.fizkulturavshkole.ru" Type="http://schemas.openxmlformats.org/officeDocument/2006/relationships/hyperlink" Id="rId340"/>
    <Relationship TargetMode="External" Target="http://fizkultura-na5.ru/.https://fk-i-s.ru/.http://www.fizkult-ura.ru/" Type="http://schemas.openxmlformats.org/officeDocument/2006/relationships/hyperlink" Id="rId341"/>
    <Relationship TargetMode="External" Target="http://www.fizkulturavshkole.ru" Type="http://schemas.openxmlformats.org/officeDocument/2006/relationships/hyperlink" Id="rId342"/>
    <Relationship TargetMode="External" Target="http://fizkultura-na5.ru/.https://fk-i-s.ru/.http://www.fizkult-ura.ru/" Type="http://schemas.openxmlformats.org/officeDocument/2006/relationships/hyperlink" Id="rId343"/>
    <Relationship TargetMode="External" Target="http://www.fizkulturavshkole.ru" Type="http://schemas.openxmlformats.org/officeDocument/2006/relationships/hyperlink" Id="rId344"/>
    <Relationship TargetMode="External" Target="http://fizkultura-na5.ru/.https://fk-i-s.ru/.http://www.fizkult-ura.ru/" Type="http://schemas.openxmlformats.org/officeDocument/2006/relationships/hyperlink" Id="rId345"/>
    <Relationship TargetMode="External" Target="http://www.fizkulturavshkole.ru" Type="http://schemas.openxmlformats.org/officeDocument/2006/relationships/hyperlink" Id="rId346"/>
    <Relationship TargetMode="External" Target="http://fizkultura-na5.ru/.https://fk-i-s.ru/.http://www.fizkult-ura.ru/" Type="http://schemas.openxmlformats.org/officeDocument/2006/relationships/hyperlink" Id="rId347"/>
    <Relationship TargetMode="External" Target="http://www.fizkulturavshkole.ru" Type="http://schemas.openxmlformats.org/officeDocument/2006/relationships/hyperlink" Id="rId348"/>
    <Relationship TargetMode="External" Target="http://fizkultura-na5.ru/.https://fk-i-s.ru/.http://www.fizkult-ura.ru/" Type="http://schemas.openxmlformats.org/officeDocument/2006/relationships/hyperlink" Id="rId349"/>
    <Relationship TargetMode="External" Target="http://www.fizkulturavshkole.ru" Type="http://schemas.openxmlformats.org/officeDocument/2006/relationships/hyperlink" Id="rId350"/>
    <Relationship TargetMode="External" Target="http://fizkultura-na5.ru/.https://fk-i-s.ru/.http://www.fizkult-ura.ru/" Type="http://schemas.openxmlformats.org/officeDocument/2006/relationships/hyperlink" Id="rId351"/>
    <Relationship TargetMode="External" Target="http://www.fizkulturavshkole.ru" Type="http://schemas.openxmlformats.org/officeDocument/2006/relationships/hyperlink" Id="rId352"/>
    <Relationship TargetMode="External" Target="http://fizkultura-na5.ru/.https://fk-i-s.ru/.http://www.fizkult-ura.ru/" Type="http://schemas.openxmlformats.org/officeDocument/2006/relationships/hyperlink" Id="rId353"/>
    <Relationship TargetMode="External" Target="http://www.fizkulturavshkole.ru" Type="http://schemas.openxmlformats.org/officeDocument/2006/relationships/hyperlink" Id="rId354"/>
    <Relationship TargetMode="External" Target="http://fizkultura-na5.ru/.https://fk-i-s.ru/.http://www.fizkult-ura.ru/" Type="http://schemas.openxmlformats.org/officeDocument/2006/relationships/hyperlink" Id="rId355"/>
    <Relationship TargetMode="External" Target="http://www.fizkulturavshkole.ru" Type="http://schemas.openxmlformats.org/officeDocument/2006/relationships/hyperlink" Id="rId356"/>
    <Relationship TargetMode="External" Target="http://fizkultura-na5.ru/.https://fk-i-s.ru/.http://www.fizkult-ura.ru/" Type="http://schemas.openxmlformats.org/officeDocument/2006/relationships/hyperlink" Id="rId357"/>
    <Relationship TargetMode="External" Target="http://www.fizkulturavshkole.ru" Type="http://schemas.openxmlformats.org/officeDocument/2006/relationships/hyperlink" Id="rId358"/>
    <Relationship TargetMode="External" Target="http://fizkultura-na5.ru/.https://fk-i-s.ru/.http://www.fizkult-ura.ru/" Type="http://schemas.openxmlformats.org/officeDocument/2006/relationships/hyperlink" Id="rId359"/>
    <Relationship TargetMode="External" Target="http://www.fizkulturavshkole.ru" Type="http://schemas.openxmlformats.org/officeDocument/2006/relationships/hyperlink" Id="rId360"/>
    <Relationship TargetMode="External" Target="http://fizkultura-na5.ru/.https://fk-i-s.ru/.http://www.fizkult-ura.ru/" Type="http://schemas.openxmlformats.org/officeDocument/2006/relationships/hyperlink" Id="rId361"/>
    <Relationship TargetMode="External" Target="http://www.fizkulturavshkole.ru" Type="http://schemas.openxmlformats.org/officeDocument/2006/relationships/hyperlink" Id="rId362"/>
    <Relationship TargetMode="External" Target="http://fizkultura-na5.ru/.https://fk-i-s.ru/.http://www.fizkult-ura.ru/" Type="http://schemas.openxmlformats.org/officeDocument/2006/relationships/hyperlink" Id="rId363"/>
    <Relationship TargetMode="External" Target="http://www.fizkulturavshkole.ru" Type="http://schemas.openxmlformats.org/officeDocument/2006/relationships/hyperlink" Id="rId364"/>
    <Relationship TargetMode="External" Target="http://fizkultura-na5.ru/.https://fk-i-s.ru/.http://www.fizkult-ura.ru/" Type="http://schemas.openxmlformats.org/officeDocument/2006/relationships/hyperlink" Id="rId365"/>
    <Relationship TargetMode="External" Target="http://www.fizkulturavshkole.ru" Type="http://schemas.openxmlformats.org/officeDocument/2006/relationships/hyperlink" Id="rId366"/>
    <Relationship TargetMode="External" Target="http://fizkultura-na5.ru/.https://fk-i-s.ru/.http://www.fizkult-ura.ru/" Type="http://schemas.openxmlformats.org/officeDocument/2006/relationships/hyperlink" Id="rId367"/>
    <Relationship TargetMode="External" Target="http://www.fizkulturavshkole.ru" Type="http://schemas.openxmlformats.org/officeDocument/2006/relationships/hyperlink" Id="rId368"/>
    <Relationship TargetMode="External" Target="http://fizkultura-na5.ru/.https://fk-i-s.ru/.http://www.fizkult-ura.ru/" Type="http://schemas.openxmlformats.org/officeDocument/2006/relationships/hyperlink" Id="rId369"/>
    <Relationship TargetMode="External" Target="http://www.fizkulturavshkole.ru" Type="http://schemas.openxmlformats.org/officeDocument/2006/relationships/hyperlink" Id="rId370"/>
    <Relationship TargetMode="External" Target="http://fizkultura-na5.ru/.https://fk-i-s.ru/.http://www.fizkult-ura.ru/" Type="http://schemas.openxmlformats.org/officeDocument/2006/relationships/hyperlink" Id="rId371"/>
    <Relationship TargetMode="External" Target="http://www.fizkulturavshkole.ru" Type="http://schemas.openxmlformats.org/officeDocument/2006/relationships/hyperlink" Id="rId372"/>
    <Relationship TargetMode="External" Target="http://fizkultura-na5.ru/.https://fk-i-s.ru/.http://www.fizkult-ura.ru/" Type="http://schemas.openxmlformats.org/officeDocument/2006/relationships/hyperlink" Id="rId373"/>
    <Relationship TargetMode="External" Target="http://www.fizkulturavshkole.ru" Type="http://schemas.openxmlformats.org/officeDocument/2006/relationships/hyperlink" Id="rId374"/>
    <Relationship TargetMode="External" Target="http://fizkultura-na5.ru/.https://fk-i-s.ru/.http://www.fizkult-ura.ru/" Type="http://schemas.openxmlformats.org/officeDocument/2006/relationships/hyperlink" Id="rId375"/>
    <Relationship TargetMode="External" Target="http://www.fizkulturavshkole.ru" Type="http://schemas.openxmlformats.org/officeDocument/2006/relationships/hyperlink" Id="rId376"/>
    <Relationship TargetMode="External" Target="http://fizkultura-na5.ru/.https://fk-i-s.ru/.http://www.fizkult-ura.ru/" Type="http://schemas.openxmlformats.org/officeDocument/2006/relationships/hyperlink" Id="rId377"/>
    <Relationship TargetMode="External" Target="http://www.fizkulturavshkole.ru" Type="http://schemas.openxmlformats.org/officeDocument/2006/relationships/hyperlink" Id="rId378"/>
    <Relationship TargetMode="External" Target="http://fizkultura-na5.ru/.https://fk-i-s.ru/.http://www.fizkult-ura.ru/" Type="http://schemas.openxmlformats.org/officeDocument/2006/relationships/hyperlink" Id="rId379"/>
    <Relationship TargetMode="External" Target="http://www.fizkulturavshkole.ru" Type="http://schemas.openxmlformats.org/officeDocument/2006/relationships/hyperlink" Id="rId380"/>
    <Relationship TargetMode="External" Target="http://fizkultura-na5.ru/.https://fk-i-s.ru/.http://www.fizkult-ura.ru/" Type="http://schemas.openxmlformats.org/officeDocument/2006/relationships/hyperlink" Id="rId381"/>
    <Relationship TargetMode="External" Target="http://www.fizkulturavshkole.ru" Type="http://schemas.openxmlformats.org/officeDocument/2006/relationships/hyperlink" Id="rId382"/>
    <Relationship TargetMode="External" Target="http://fizkultura-na5.ru/.https://fk-i-s.ru/.http://www.fizkult-ura.ru/" Type="http://schemas.openxmlformats.org/officeDocument/2006/relationships/hyperlink" Id="rId383"/>
    <Relationship TargetMode="External" Target="http://www.fizkulturavshkole.ru" Type="http://schemas.openxmlformats.org/officeDocument/2006/relationships/hyperlink" Id="rId384"/>
    <Relationship TargetMode="External" Target="http://fizkultura-na5.ru/.https://fk-i-s.ru/.http://www.fizkult-ura.ru/" Type="http://schemas.openxmlformats.org/officeDocument/2006/relationships/hyperlink" Id="rId385"/>
    <Relationship TargetMode="External" Target="http://www.fizkulturavshkole.ru" Type="http://schemas.openxmlformats.org/officeDocument/2006/relationships/hyperlink" Id="rId386"/>
    <Relationship TargetMode="External" Target="http://fizkultura-na5.ru/.https://fk-i-s.ru/.http://www.fizkult-ura.ru/" Type="http://schemas.openxmlformats.org/officeDocument/2006/relationships/hyperlink" Id="rId387"/>
    <Relationship TargetMode="External" Target="http://www.fizkulturavshkole.ru" Type="http://schemas.openxmlformats.org/officeDocument/2006/relationships/hyperlink" Id="rId388"/>
    <Relationship TargetMode="External" Target="http://fizkultura-na5.ru/.https://fk-i-s.ru/.http://www.fizkult-ura.ru/" Type="http://schemas.openxmlformats.org/officeDocument/2006/relationships/hyperlink" Id="rId389"/>
    <Relationship TargetMode="External" Target="http://www.fizkulturavshkole.ru" Type="http://schemas.openxmlformats.org/officeDocument/2006/relationships/hyperlink" Id="rId390"/>
    <Relationship TargetMode="External" Target="http://fizkultura-na5.ru/.https://fk-i-s.ru/.http://www.fizkult-ura.ru/" Type="http://schemas.openxmlformats.org/officeDocument/2006/relationships/hyperlink" Id="rId391"/>
    <Relationship TargetMode="External" Target="http://www.fizkulturavshkole.ru" Type="http://schemas.openxmlformats.org/officeDocument/2006/relationships/hyperlink" Id="rId392"/>
    <Relationship TargetMode="External" Target="http://fizkultura-na5.ru/.https://fk-i-s.ru/.http://www.fizkult-ura.ru/" Type="http://schemas.openxmlformats.org/officeDocument/2006/relationships/hyperlink" Id="rId393"/>
    <Relationship TargetMode="External" Target="http://www.fizkulturavshkole.ru" Type="http://schemas.openxmlformats.org/officeDocument/2006/relationships/hyperlink" Id="rId394"/>
    <Relationship TargetMode="External" Target="http://fizkultura-na5.ru/.https://fk-i-s.ru/.http://www.fizkult-ura.ru/" Type="http://schemas.openxmlformats.org/officeDocument/2006/relationships/hyperlink" Id="rId395"/>
    <Relationship TargetMode="External" Target="http://www.fizkulturavshkole.ru" Type="http://schemas.openxmlformats.org/officeDocument/2006/relationships/hyperlink" Id="rId396"/>
    <Relationship TargetMode="External" Target="http://fizkultura-na5.ru/.https://fk-i-s.ru/.http://www.fizkult-ura.ru/" Type="http://schemas.openxmlformats.org/officeDocument/2006/relationships/hyperlink" Id="rId397"/>
    <Relationship TargetMode="External" Target="http://www.fizkulturavshkole.ru" Type="http://schemas.openxmlformats.org/officeDocument/2006/relationships/hyperlink" Id="rId398"/>
    <Relationship TargetMode="External" Target="http://fizkultura-na5.ru/.https://fk-i-s.ru/.http://www.fizkult-ura.ru/" Type="http://schemas.openxmlformats.org/officeDocument/2006/relationships/hyperlink" Id="rId399"/>
    <Relationship TargetMode="External" Target="http://www.fizkulturavshkole.ru" Type="http://schemas.openxmlformats.org/officeDocument/2006/relationships/hyperlink" Id="rId400"/>
    <Relationship TargetMode="External" Target="http://fizkultura-na5.ru/.https://fk-i-s.ru/.http://www.fizkult-ura.ru/" Type="http://schemas.openxmlformats.org/officeDocument/2006/relationships/hyperlink" Id="rId401"/>
    <Relationship TargetMode="External" Target="http://www.fizkulturavshkole.ru" Type="http://schemas.openxmlformats.org/officeDocument/2006/relationships/hyperlink" Id="rId402"/>
    <Relationship TargetMode="External" Target="http://fizkultura-na5.ru/.https://fk-i-s.ru/.http://www.fizkult-ura.ru/" Type="http://schemas.openxmlformats.org/officeDocument/2006/relationships/hyperlink" Id="rId403"/>
    <Relationship TargetMode="External" Target="http://www.fizkulturavshkole.ru" Type="http://schemas.openxmlformats.org/officeDocument/2006/relationships/hyperlink" Id="rId404"/>
    <Relationship TargetMode="External" Target="http://fizkultura-na5.ru/.https://fk-i-s.ru/.http://www.fizkult-ura.ru/" Type="http://schemas.openxmlformats.org/officeDocument/2006/relationships/hyperlink" Id="rId405"/>
    <Relationship TargetMode="External" Target="http://www.fizkulturavshkole.ru" Type="http://schemas.openxmlformats.org/officeDocument/2006/relationships/hyperlink" Id="rId406"/>
    <Relationship TargetMode="External" Target="http://fizkultura-na5.ru/.https://fk-i-s.ru/.http://www.fizkult-ura.ru/" Type="http://schemas.openxmlformats.org/officeDocument/2006/relationships/hyperlink" Id="rId407"/>
    <Relationship TargetMode="External" Target="http://www.fizkulturavshkole.ru" Type="http://schemas.openxmlformats.org/officeDocument/2006/relationships/hyperlink" Id="rId408"/>
    <Relationship TargetMode="External" Target="http://fizkultura-na5.ru/.https://fk-i-s.ru/.http://www.fizkult-ura.ru/" Type="http://schemas.openxmlformats.org/officeDocument/2006/relationships/hyperlink" Id="rId409"/>
    <Relationship TargetMode="External" Target="http://www.fizkulturavshkole.ru" Type="http://schemas.openxmlformats.org/officeDocument/2006/relationships/hyperlink" Id="rId410"/>
    <Relationship TargetMode="External" Target="http://fizkultura-na5.ru/.https://fk-i-s.ru/.http://www.fizkult-ura.ru/" Type="http://schemas.openxmlformats.org/officeDocument/2006/relationships/hyperlink" Id="rId411"/>
    <Relationship TargetMode="External" Target="http://www.fizkulturavshkole.ru" Type="http://schemas.openxmlformats.org/officeDocument/2006/relationships/hyperlink" Id="rId412"/>
    <Relationship TargetMode="External" Target="http://fizkultura-na5.ru/.https://fk-i-s.ru/.http://www.fizkult-ura.ru/" Type="http://schemas.openxmlformats.org/officeDocument/2006/relationships/hyperlink" Id="rId413"/>
    <Relationship TargetMode="External" Target="http://www.fizkulturavshkole.ru" Type="http://schemas.openxmlformats.org/officeDocument/2006/relationships/hyperlink" Id="rId414"/>
    <Relationship TargetMode="External" Target="http://fizkultura-na5.ru/.https://fk-i-s.ru/.http://www.fizkult-ura.ru/" Type="http://schemas.openxmlformats.org/officeDocument/2006/relationships/hyperlink" Id="rId415"/>
    <Relationship TargetMode="External" Target="http://www.fizkulturavshkole.ru" Type="http://schemas.openxmlformats.org/officeDocument/2006/relationships/hyperlink" Id="rId416"/>
    <Relationship TargetMode="External" Target="http://fizkultura-na5.ru/.https://fk-i-s.ru/.http://www.fizkult-ura.ru/" Type="http://schemas.openxmlformats.org/officeDocument/2006/relationships/hyperlink" Id="rId417"/>
    <Relationship TargetMode="External" Target="http://www.fizkulturavshkole.ru" Type="http://schemas.openxmlformats.org/officeDocument/2006/relationships/hyperlink" Id="rId418"/>
    <Relationship TargetMode="External" Target="http://fizkultura-na5.ru/.https://fk-i-s.ru/.http://www.fizkult-ura.ru/" Type="http://schemas.openxmlformats.org/officeDocument/2006/relationships/hyperlink" Id="rId419"/>
    <Relationship TargetMode="External" Target="http://www.fizkulturavshkole.ru" Type="http://schemas.openxmlformats.org/officeDocument/2006/relationships/hyperlink" Id="rId420"/>
    <Relationship TargetMode="External" Target="http://fizkultura-na5.ru/.https://fk-i-s.ru/.http://www.fizkult-ura.ru/" Type="http://schemas.openxmlformats.org/officeDocument/2006/relationships/hyperlink" Id="rId421"/>
    <Relationship TargetMode="External" Target="http://www.fizkulturavshkole.ru" Type="http://schemas.openxmlformats.org/officeDocument/2006/relationships/hyperlink" Id="rId422"/>
    <Relationship TargetMode="External" Target="http://fizkultura-na5.ru/.https://fk-i-s.ru/.http://www.fizkult-ura.ru/" Type="http://schemas.openxmlformats.org/officeDocument/2006/relationships/hyperlink" Id="rId423"/>
    <Relationship TargetMode="External" Target="http://www.fizkulturavshkole.ru" Type="http://schemas.openxmlformats.org/officeDocument/2006/relationships/hyperlink" Id="rId424"/>
    <Relationship TargetMode="External" Target="http://fizkultura-na5.ru/.https://fk-i-s.ru/.http://www.fizkult-ura.ru/" Type="http://schemas.openxmlformats.org/officeDocument/2006/relationships/hyperlink" Id="rId425"/>
    <Relationship TargetMode="External" Target="http://www.fizkulturavshkole.ru" Type="http://schemas.openxmlformats.org/officeDocument/2006/relationships/hyperlink" Id="rId426"/>
    <Relationship TargetMode="External" Target="http://fizkultura-na5.ru/.https://fk-i-s.ru/.http://www.fizkult-ura.ru/" Type="http://schemas.openxmlformats.org/officeDocument/2006/relationships/hyperlink" Id="rId427"/>
    <Relationship TargetMode="External" Target="http://www.fizkulturavshkole.ru" Type="http://schemas.openxmlformats.org/officeDocument/2006/relationships/hyperlink" Id="rId428"/>
    <Relationship TargetMode="External" Target="http://fizkultura-na5.ru/.https://fk-i-s.ru/.http://www.fizkult-ura.ru/" Type="http://schemas.openxmlformats.org/officeDocument/2006/relationships/hyperlink" Id="rId429"/>
    <Relationship TargetMode="External" Target="http://www.fizkulturavshkole.ru" Type="http://schemas.openxmlformats.org/officeDocument/2006/relationships/hyperlink" Id="rId430"/>
    <Relationship TargetMode="External" Target="http://fizkultura-na5.ru/.https://fk-i-s.ru/.http://www.fizkult-ura.ru/" Type="http://schemas.openxmlformats.org/officeDocument/2006/relationships/hyperlink" Id="rId431"/>
    <Relationship TargetMode="External" Target="http://www.fizkulturavshkole.ru" Type="http://schemas.openxmlformats.org/officeDocument/2006/relationships/hyperlink" Id="rId432"/>
    <Relationship TargetMode="External" Target="http://fizkultura-na5.ru/.https://fk-i-s.ru/.http://www.fizkult-ura.ru/" Type="http://schemas.openxmlformats.org/officeDocument/2006/relationships/hyperlink" Id="rId433"/>
    <Relationship TargetMode="External" Target="http://www.fizkulturavshkole.ru" Type="http://schemas.openxmlformats.org/officeDocument/2006/relationships/hyperlink" Id="rId434"/>
    <Relationship TargetMode="External" Target="http://fizkultura-na5.ru/.https://fk-i-s.ru/.http://www.fizkult-ura.ru/" Type="http://schemas.openxmlformats.org/officeDocument/2006/relationships/hyperlink" Id="rId435"/>
    <Relationship TargetMode="External" Target="http://www.fizkulturavshkole.ru" Type="http://schemas.openxmlformats.org/officeDocument/2006/relationships/hyperlink" Id="rId436"/>
    <Relationship TargetMode="External" Target="http://fizkultura-na5.ru/.https://fk-i-s.ru/.http://www.fizkult-ura.ru/" Type="http://schemas.openxmlformats.org/officeDocument/2006/relationships/hyperlink" Id="rId437"/>
    <Relationship TargetMode="External" Target="http://www.fizkulturavshkole.ru" Type="http://schemas.openxmlformats.org/officeDocument/2006/relationships/hyperlink" Id="rId438"/>
    <Relationship TargetMode="External" Target="http://fizkultura-na5.ru/.https://fk-i-s.ru/.http://www.fizkult-ura.ru/" Type="http://schemas.openxmlformats.org/officeDocument/2006/relationships/hyperlink" Id="rId439"/>
    <Relationship TargetMode="External" Target="http://www.fizkulturavshkole.ru" Type="http://schemas.openxmlformats.org/officeDocument/2006/relationships/hyperlink" Id="rId440"/>
    <Relationship TargetMode="External" Target="http://fizkultura-na5.ru/.https://fk-i-s.ru/.http://www.fizkult-ura.ru/" Type="http://schemas.openxmlformats.org/officeDocument/2006/relationships/hyperlink" Id="rId441"/>
    <Relationship TargetMode="External" Target="http://www.fizkulturavshkole.ru" Type="http://schemas.openxmlformats.org/officeDocument/2006/relationships/hyperlink" Id="rId442"/>
    <Relationship TargetMode="External" Target="http://fizkultura-na5.ru/.https://fk-i-s.ru/.http://www.fizkult-ura.ru/" Type="http://schemas.openxmlformats.org/officeDocument/2006/relationships/hyperlink" Id="rId443"/>
    <Relationship TargetMode="External" Target="http://www.fizkulturavshkole.ru" Type="http://schemas.openxmlformats.org/officeDocument/2006/relationships/hyperlink" Id="rId444"/>
    <Relationship TargetMode="External" Target="http://fizkultura-na5.ru/.https://fk-i-s.ru/.http://www.fizkult-ura.ru/" Type="http://schemas.openxmlformats.org/officeDocument/2006/relationships/hyperlink" Id="rId445"/>
    <Relationship TargetMode="External" Target="http://www.fizkulturavshkole.ru" Type="http://schemas.openxmlformats.org/officeDocument/2006/relationships/hyperlink" Id="rId446"/>
    <Relationship TargetMode="External" Target="http://fizkultura-na5.ru/.https://fk-i-s.ru/.http://www.fizkult-ura.ru/" Type="http://schemas.openxmlformats.org/officeDocument/2006/relationships/hyperlink" Id="rId447"/>
    <Relationship TargetMode="External" Target="http://www.fizkulturavshkole.ru" Type="http://schemas.openxmlformats.org/officeDocument/2006/relationships/hyperlink" Id="rId448"/>
    <Relationship TargetMode="External" Target="http://fizkultura-na5.ru/.https://fk-i-s.ru/.http://www.fizkult-ura.ru/" Type="http://schemas.openxmlformats.org/officeDocument/2006/relationships/hyperlink" Id="rId449"/>
    <Relationship TargetMode="External" Target="http://www.fizkulturavshkole.ru" Type="http://schemas.openxmlformats.org/officeDocument/2006/relationships/hyperlink" Id="rId450"/>
    <Relationship TargetMode="External" Target="http://fizkultura-na5.ru/.https://fk-i-s.ru/.http://www.fizkult-ura.ru/" Type="http://schemas.openxmlformats.org/officeDocument/2006/relationships/hyperlink" Id="rId451"/>
    <Relationship TargetMode="External" Target="http://www.fizkulturavshkole.ru" Type="http://schemas.openxmlformats.org/officeDocument/2006/relationships/hyperlink" Id="rId452"/>
    <Relationship TargetMode="External" Target="http://fizkultura-na5.ru/.https://fk-i-s.ru/.http://www.fizkult-ura.ru/" Type="http://schemas.openxmlformats.org/officeDocument/2006/relationships/hyperlink" Id="rId453"/>
    <Relationship TargetMode="External" Target="http://www.fizkulturavshkole.ru" Type="http://schemas.openxmlformats.org/officeDocument/2006/relationships/hyperlink" Id="rId454"/>
    <Relationship TargetMode="External" Target="http://fizkultura-na5.ru/.https://fk-i-s.ru/.http://www.fizkult-ura.ru/" Type="http://schemas.openxmlformats.org/officeDocument/2006/relationships/hyperlink" Id="rId455"/>
    <Relationship TargetMode="External" Target="http://www.fizkulturavshkole.ru" Type="http://schemas.openxmlformats.org/officeDocument/2006/relationships/hyperlink" Id="rId456"/>
    <Relationship TargetMode="External" Target="http://fizkultura-na5.ru/.https://fk-i-s.ru/.http://www.fizkult-ura.ru/" Type="http://schemas.openxmlformats.org/officeDocument/2006/relationships/hyperlink" Id="rId457"/>
    <Relationship TargetMode="External" Target="http://www.fizkulturavshkole.ru" Type="http://schemas.openxmlformats.org/officeDocument/2006/relationships/hyperlink" Id="rId458"/>
    <Relationship TargetMode="External" Target="http://fizkultura-na5.ru/.https://fk-i-s.ru/.http://www.fizkult-ura.ru/" Type="http://schemas.openxmlformats.org/officeDocument/2006/relationships/hyperlink" Id="rId459"/>
    <Relationship TargetMode="External" Target="http://www.fizkulturavshkole.ru" Type="http://schemas.openxmlformats.org/officeDocument/2006/relationships/hyperlink" Id="rId460"/>
    <Relationship TargetMode="External" Target="http://fizkultura-na5.ru/.https://fk-i-s.ru/.http://www.fizkult-ura.ru/" Type="http://schemas.openxmlformats.org/officeDocument/2006/relationships/hyperlink" Id="rId461"/>
    <Relationship TargetMode="External" Target="http://www.fizkulturavshkole.ru" Type="http://schemas.openxmlformats.org/officeDocument/2006/relationships/hyperlink" Id="rId462"/>
    <Relationship TargetMode="External" Target="http://fizkultura-na5.ru/.https://fk-i-s.ru/.http://www.fizkult-ura.ru/" Type="http://schemas.openxmlformats.org/officeDocument/2006/relationships/hyperlink" Id="rId463"/>
    <Relationship TargetMode="External" Target="http://www.fizkulturavshkole.ru" Type="http://schemas.openxmlformats.org/officeDocument/2006/relationships/hyperlink" Id="rId464"/>
    <Relationship TargetMode="External" Target="http://fizkultura-na5.ru/.https://fk-i-s.ru/.http://www.fizkult-ura.ru/" Type="http://schemas.openxmlformats.org/officeDocument/2006/relationships/hyperlink" Id="rId465"/>
    <Relationship TargetMode="External" Target="http://www.fizkulturavshkole.ru" Type="http://schemas.openxmlformats.org/officeDocument/2006/relationships/hyperlink" Id="rId466"/>
    <Relationship TargetMode="External" Target="http://fizkultura-na5.ru/.https://fk-i-s.ru/.http://www.fizkult-ura.ru/" Type="http://schemas.openxmlformats.org/officeDocument/2006/relationships/hyperlink" Id="rId467"/>
    <Relationship TargetMode="External" Target="http://www.fizkulturavshkole.ru" Type="http://schemas.openxmlformats.org/officeDocument/2006/relationships/hyperlink" Id="rId468"/>
    <Relationship TargetMode="External" Target="http://fizkultura-na5.ru/.https://fk-i-s.ru/.http://www.fizkult-ura.ru/" Type="http://schemas.openxmlformats.org/officeDocument/2006/relationships/hyperlink" Id="rId469"/>
    <Relationship TargetMode="External" Target="http://www.fizkulturavshkole.ru" Type="http://schemas.openxmlformats.org/officeDocument/2006/relationships/hyperlink" Id="rId470"/>
    <Relationship TargetMode="External" Target="http://fizkultura-na5.ru/.https://fk-i-s.ru/.http://www.fizkult-ura.ru/" Type="http://schemas.openxmlformats.org/officeDocument/2006/relationships/hyperlink" Id="rId471"/>
    <Relationship TargetMode="External" Target="http://www.fizkulturavshkole.ru" Type="http://schemas.openxmlformats.org/officeDocument/2006/relationships/hyperlink" Id="rId472"/>
    <Relationship TargetMode="External" Target="http://fizkultura-na5.ru/.https://fk-i-s.ru/.http://www.fizkult-ura.ru/" Type="http://schemas.openxmlformats.org/officeDocument/2006/relationships/hyperlink" Id="rId473"/>
    <Relationship TargetMode="External" Target="http://www.fizkulturavshkole.ru" Type="http://schemas.openxmlformats.org/officeDocument/2006/relationships/hyperlink" Id="rId474"/>
    <Relationship TargetMode="External" Target="http://fizkultura-na5.ru/.https://fk-i-s.ru/.http://www.fizkult-ura.ru/" Type="http://schemas.openxmlformats.org/officeDocument/2006/relationships/hyperlink" Id="rId475"/>
    <Relationship TargetMode="External" Target="http://www.fizkulturavshkole.ru" Type="http://schemas.openxmlformats.org/officeDocument/2006/relationships/hyperlink" Id="rId476"/>
    <Relationship TargetMode="External" Target="http://fizkultura-na5.ru/.https://fk-i-s.ru/.http://www.fizkult-ura.ru/" Type="http://schemas.openxmlformats.org/officeDocument/2006/relationships/hyperlink" Id="rId477"/>
    <Relationship TargetMode="External" Target="http://www.fizkulturavshkole.ru" Type="http://schemas.openxmlformats.org/officeDocument/2006/relationships/hyperlink" Id="rId478"/>
    <Relationship TargetMode="External" Target="http://fizkultura-na5.ru/.https://fk-i-s.ru/.http://www.fizkult-ura.ru/" Type="http://schemas.openxmlformats.org/officeDocument/2006/relationships/hyperlink" Id="rId479"/>
    <Relationship TargetMode="External" Target="http://www.fizkulturavshkole.ru" Type="http://schemas.openxmlformats.org/officeDocument/2006/relationships/hyperlink" Id="rId480"/>
    <Relationship TargetMode="External" Target="http://fizkultura-na5.ru/.https://fk-i-s.ru/.http://www.fizkult-ura.ru/" Type="http://schemas.openxmlformats.org/officeDocument/2006/relationships/hyperlink" Id="rId481"/>
    <Relationship TargetMode="External" Target="http://www.fizkulturavshkole.ru" Type="http://schemas.openxmlformats.org/officeDocument/2006/relationships/hyperlink" Id="rId482"/>
    <Relationship TargetMode="External" Target="http://fizkultura-na5.ru/.https://fk-i-s.ru/.http://www.fizkult-ura.ru/" Type="http://schemas.openxmlformats.org/officeDocument/2006/relationships/hyperlink" Id="rId483"/>
    <Relationship TargetMode="External" Target="http://www.fizkulturavshkole.ru" Type="http://schemas.openxmlformats.org/officeDocument/2006/relationships/hyperlink" Id="rId484"/>
    <Relationship TargetMode="External" Target="http://fizkultura-na5.ru/.https://fk-i-s.ru/.http://www.fizkult-ura.ru/" Type="http://schemas.openxmlformats.org/officeDocument/2006/relationships/hyperlink" Id="rId485"/>
    <Relationship TargetMode="External" Target="http://www.fizkulturavshkole.ru" Type="http://schemas.openxmlformats.org/officeDocument/2006/relationships/hyperlink" Id="rId486"/>
    <Relationship TargetMode="External" Target="http://fizkultura-na5.ru/.https://fk-i-s.ru/.http://www.fizkult-ura.ru/" Type="http://schemas.openxmlformats.org/officeDocument/2006/relationships/hyperlink" Id="rId487"/>
    <Relationship TargetMode="External" Target="http://www.fizkulturavshkole.ru" Type="http://schemas.openxmlformats.org/officeDocument/2006/relationships/hyperlink" Id="rId488"/>
    <Relationship TargetMode="External" Target="http://fizkultura-na5.ru/.https://fk-i-s.ru/.http://www.fizkult-ura.ru/" Type="http://schemas.openxmlformats.org/officeDocument/2006/relationships/hyperlink" Id="rId489"/>
    <Relationship TargetMode="External" Target="http://www.fizkulturavshkole.ru" Type="http://schemas.openxmlformats.org/officeDocument/2006/relationships/hyperlink" Id="rId490"/>
    <Relationship TargetMode="External" Target="http://fizkultura-na5.ru/.https://fk-i-s.ru/.http://www.fizkult-ura.ru/" Type="http://schemas.openxmlformats.org/officeDocument/2006/relationships/hyperlink" Id="rId491"/>
    <Relationship TargetMode="External" Target="http://www.fizkulturavshkole.ru" Type="http://schemas.openxmlformats.org/officeDocument/2006/relationships/hyperlink" Id="rId492"/>
    <Relationship TargetMode="External" Target="http://fizkultura-na5.ru/.https://fk-i-s.ru/.http://www.fizkult-ura.ru/" Type="http://schemas.openxmlformats.org/officeDocument/2006/relationships/hyperlink" Id="rId493"/>
    <Relationship TargetMode="External" Target="http://www.fizkulturavshkole.ru" Type="http://schemas.openxmlformats.org/officeDocument/2006/relationships/hyperlink" Id="rId494"/>
    <Relationship TargetMode="External" Target="http://fizkultura-na5.ru/.https://fk-i-s.ru/.http://www.fizkult-ura.ru/" Type="http://schemas.openxmlformats.org/officeDocument/2006/relationships/hyperlink" Id="rId495"/>
    <Relationship TargetMode="External" Target="http://www.fizkulturavshkole.ru" Type="http://schemas.openxmlformats.org/officeDocument/2006/relationships/hyperlink" Id="rId496"/>
    <Relationship TargetMode="External" Target="http://fizkultura-na5.ru/.https://fk-i-s.ru/.http://www.fizkult-ura.ru/" Type="http://schemas.openxmlformats.org/officeDocument/2006/relationships/hyperlink" Id="rId497"/>
    <Relationship TargetMode="External" Target="http://www.fizkulturavshkole.ru" Type="http://schemas.openxmlformats.org/officeDocument/2006/relationships/hyperlink" Id="rId498"/>
    <Relationship TargetMode="External" Target="http://fizkultura-na5.ru/.https://fk-i-s.ru/.http://www.fizkult-ura.ru/" Type="http://schemas.openxmlformats.org/officeDocument/2006/relationships/hyperlink" Id="rId499"/>
    <Relationship TargetMode="External" Target="http://www.fizkulturavshkole.ru" Type="http://schemas.openxmlformats.org/officeDocument/2006/relationships/hyperlink" Id="rId500"/>
    <Relationship TargetMode="External" Target="http://fizkultura-na5.ru/.https://fk-i-s.ru/.http://www.fizkult-ura.ru/" Type="http://schemas.openxmlformats.org/officeDocument/2006/relationships/hyperlink" Id="rId501"/>
    <Relationship TargetMode="External" Target="http://www.fizkulturavshkole.ru" Type="http://schemas.openxmlformats.org/officeDocument/2006/relationships/hyperlink" Id="rId502"/>
    <Relationship TargetMode="External" Target="http://fizkultura-na5.ru/.https://fk-i-s.ru/.http://www.fizkult-ura.ru/" Type="http://schemas.openxmlformats.org/officeDocument/2006/relationships/hyperlink" Id="rId503"/>
    <Relationship TargetMode="External" Target="http://www.fizkulturavshkole.ru" Type="http://schemas.openxmlformats.org/officeDocument/2006/relationships/hyperlink" Id="rId504"/>
    <Relationship TargetMode="External" Target="http://fizkultura-na5.ru/.https://fk-i-s.ru/.http://www.fizkult-ura.ru/" Type="http://schemas.openxmlformats.org/officeDocument/2006/relationships/hyperlink" Id="rId505"/>
    <Relationship TargetMode="External" Target="http://www.fizkulturavshkole.ru" Type="http://schemas.openxmlformats.org/officeDocument/2006/relationships/hyperlink" Id="rId506"/>
    <Relationship TargetMode="External" Target="http://fizkultura-na5.ru/.https://fk-i-s.ru/.http://www.fizkult-ura.ru/" Type="http://schemas.openxmlformats.org/officeDocument/2006/relationships/hyperlink" Id="rId507"/>
    <Relationship TargetMode="External" Target="http://www.fizkulturavshkole.ru" Type="http://schemas.openxmlformats.org/officeDocument/2006/relationships/hyperlink" Id="rId508"/>
    <Relationship TargetMode="External" Target="http://fizkultura-na5.ru/.https://fk-i-s.ru/.http://www.fizkult-ura.ru/" Type="http://schemas.openxmlformats.org/officeDocument/2006/relationships/hyperlink" Id="rId509"/>
    <Relationship TargetMode="External" Target="http://www.fizkulturavshkole.ru" Type="http://schemas.openxmlformats.org/officeDocument/2006/relationships/hyperlink" Id="rId510"/>
    <Relationship TargetMode="External" Target="http://fizkultura-na5.ru/.https://fk-i-s.ru/.http://www.fizkult-ura.ru/" Type="http://schemas.openxmlformats.org/officeDocument/2006/relationships/hyperlink" Id="rId511"/>
    <Relationship TargetMode="External" Target="http://www.fizkulturavshkole.ru" Type="http://schemas.openxmlformats.org/officeDocument/2006/relationships/hyperlink" Id="rId512"/>
    <Relationship TargetMode="External" Target="http://fizkultura-na5.ru/.https://fk-i-s.ru/.http://www.fizkult-ura.ru/" Type="http://schemas.openxmlformats.org/officeDocument/2006/relationships/hyperlink" Id="rId513"/>
    <Relationship TargetMode="External" Target="http://www.fizkulturavshkole.ru" Type="http://schemas.openxmlformats.org/officeDocument/2006/relationships/hyperlink" Id="rId514"/>
    <Relationship TargetMode="External" Target="http://fizkultura-na5.ru/.https://fk-i-s.ru/.http://www.fizkult-ura.ru/" Type="http://schemas.openxmlformats.org/officeDocument/2006/relationships/hyperlink" Id="rId515"/>
    <Relationship TargetMode="External" Target="http://www.fizkulturavshkole.ru" Type="http://schemas.openxmlformats.org/officeDocument/2006/relationships/hyperlink" Id="rId516"/>
    <Relationship TargetMode="External" Target="http://fizkultura-na5.ru/.https://fk-i-s.ru/.http://www.fizkult-ura.ru/" Type="http://schemas.openxmlformats.org/officeDocument/2006/relationships/hyperlink" Id="rId517"/>
    <Relationship TargetMode="External" Target="http://www.fizkulturavshkole.ru" Type="http://schemas.openxmlformats.org/officeDocument/2006/relationships/hyperlink" Id="rId518"/>
    <Relationship TargetMode="External" Target="http://fizkultura-na5.ru/.https://fk-i-s.ru/.http://www.fizkult-ura.ru/" Type="http://schemas.openxmlformats.org/officeDocument/2006/relationships/hyperlink" Id="rId519"/>
    <Relationship TargetMode="External" Target="http://www.fizkulturavshkole.ru" Type="http://schemas.openxmlformats.org/officeDocument/2006/relationships/hyperlink" Id="rId520"/>
    <Relationship TargetMode="External" Target="http://fizkultura-na5.ru/.https://fk-i-s.ru/.http://www.fizkult-ura.ru/" Type="http://schemas.openxmlformats.org/officeDocument/2006/relationships/hyperlink" Id="rId521"/>
    <Relationship TargetMode="External" Target="http://www.fizkulturavshkole.ru" Type="http://schemas.openxmlformats.org/officeDocument/2006/relationships/hyperlink" Id="rId522"/>
    <Relationship TargetMode="External" Target="http://fizkultura-na5.ru/.https://fk-i-s.ru/.http://www.fizkult-ura.ru/" Type="http://schemas.openxmlformats.org/officeDocument/2006/relationships/hyperlink" Id="rId523"/>
    <Relationship TargetMode="External" Target="http://www.fizkulturavshkole.ru" Type="http://schemas.openxmlformats.org/officeDocument/2006/relationships/hyperlink" Id="rId524"/>
    <Relationship TargetMode="External" Target="http://fizkultura-na5.ru/.https://fk-i-s.ru/.http://www.fizkult-ura.ru/" Type="http://schemas.openxmlformats.org/officeDocument/2006/relationships/hyperlink" Id="rId525"/>
    <Relationship TargetMode="External" Target="http://www.fizkulturavshkole.ru" Type="http://schemas.openxmlformats.org/officeDocument/2006/relationships/hyperlink" Id="rId526"/>
    <Relationship TargetMode="External" Target="http://fizkultura-na5.ru/.https://fk-i-s.ru/.http://www.fizkult-ura.ru/" Type="http://schemas.openxmlformats.org/officeDocument/2006/relationships/hyperlink" Id="rId527"/>
    <Relationship TargetMode="External" Target="http://www.fizkulturavshkole.ru" Type="http://schemas.openxmlformats.org/officeDocument/2006/relationships/hyperlink" Id="rId528"/>
    <Relationship TargetMode="External" Target="http://fizkultura-na5.ru/.https://fk-i-s.ru/.http://www.fizkult-ura.ru/" Type="http://schemas.openxmlformats.org/officeDocument/2006/relationships/hyperlink" Id="rId529"/>
    <Relationship TargetMode="External" Target="http://www.fizkulturavshkole.ru" Type="http://schemas.openxmlformats.org/officeDocument/2006/relationships/hyperlink" Id="rId530"/>
    <Relationship TargetMode="External" Target="http://fizkultura-na5.ru/.https://fk-i-s.ru/.http://www.fizkult-ura.ru/" Type="http://schemas.openxmlformats.org/officeDocument/2006/relationships/hyperlink" Id="rId531"/>
    <Relationship TargetMode="External" Target="http://www.fizkulturavshkole.ru" Type="http://schemas.openxmlformats.org/officeDocument/2006/relationships/hyperlink" Id="rId532"/>
    <Relationship TargetMode="External" Target="http://fizkultura-na5.ru/.https://fk-i-s.ru/.http://www.fizkult-ura.ru/" Type="http://schemas.openxmlformats.org/officeDocument/2006/relationships/hyperlink" Id="rId533"/>
    <Relationship TargetMode="External" Target="http://www.fizkulturavshkole.ru" Type="http://schemas.openxmlformats.org/officeDocument/2006/relationships/hyperlink" Id="rId534"/>
    <Relationship TargetMode="External" Target="http://fizkultura-na5.ru/.https://fk-i-s.ru/.http://www.fizkult-ura.ru/" Type="http://schemas.openxmlformats.org/officeDocument/2006/relationships/hyperlink" Id="rId535"/>
    <Relationship TargetMode="External" Target="http://www.fizkulturavshkole.ru" Type="http://schemas.openxmlformats.org/officeDocument/2006/relationships/hyperlink" Id="rId536"/>
    <Relationship TargetMode="External" Target="http://fizkultura-na5.ru/.https://fk-i-s.ru/.http://www.fizkult-ura.ru/" Type="http://schemas.openxmlformats.org/officeDocument/2006/relationships/hyperlink" Id="rId537"/>
    <Relationship TargetMode="External" Target="http://www.fizkulturavshkole.ru" Type="http://schemas.openxmlformats.org/officeDocument/2006/relationships/hyperlink" Id="rId538"/>
    <Relationship TargetMode="External" Target="http://fizkultura-na5.ru/.https://fk-i-s.ru/.http://www.fizkult-ura.ru/" Type="http://schemas.openxmlformats.org/officeDocument/2006/relationships/hyperlink" Id="rId539"/>
    <Relationship TargetMode="External" Target="http://www.fizkulturavshkole.ru" Type="http://schemas.openxmlformats.org/officeDocument/2006/relationships/hyperlink" Id="rId540"/>
    <Relationship TargetMode="External" Target="http://fizkultura-na5.ru/.https://fk-i-s.ru/.http://www.fizkult-ura.ru/" Type="http://schemas.openxmlformats.org/officeDocument/2006/relationships/hyperlink" Id="rId541"/>
    <Relationship TargetMode="External" Target="http://www.fizkulturavshkole.ru" Type="http://schemas.openxmlformats.org/officeDocument/2006/relationships/hyperlink" Id="rId542"/>
    <Relationship TargetMode="External" Target="http://fizkultura-na5.ru/.https://fk-i-s.ru/.http://www.fizkult-ura.ru/" Type="http://schemas.openxmlformats.org/officeDocument/2006/relationships/hyperlink" Id="rId543"/>
    <Relationship TargetMode="External" Target="http://www.fizkulturavshkole.ru" Type="http://schemas.openxmlformats.org/officeDocument/2006/relationships/hyperlink" Id="rId544"/>
    <Relationship TargetMode="External" Target="http://fizkultura-na5.ru/.https://fk-i-s.ru/.http://www.fizkult-ura.ru/" Type="http://schemas.openxmlformats.org/officeDocument/2006/relationships/hyperlink" Id="rId545"/>
    <Relationship TargetMode="External" Target="http://www.fizkulturavshkole.ru" Type="http://schemas.openxmlformats.org/officeDocument/2006/relationships/hyperlink" Id="rId546"/>
    <Relationship TargetMode="External" Target="http://fizkultura-na5.ru/.https://fk-i-s.ru/.http://www.fizkult-ura.ru/" Type="http://schemas.openxmlformats.org/officeDocument/2006/relationships/hyperlink" Id="rId547"/>
    <Relationship TargetMode="External" Target="http://www.fizkulturavshkole.ru" Type="http://schemas.openxmlformats.org/officeDocument/2006/relationships/hyperlink" Id="rId548"/>
    <Relationship TargetMode="External" Target="http://fizkultura-na5.ru/.https://fk-i-s.ru/.http://www.fizkult-ura.ru/" Type="http://schemas.openxmlformats.org/officeDocument/2006/relationships/hyperlink" Id="rId549"/>
    <Relationship TargetMode="External" Target="http://www.fizkulturavshkole.ru" Type="http://schemas.openxmlformats.org/officeDocument/2006/relationships/hyperlink" Id="rId550"/>
    <Relationship TargetMode="External" Target="http://fizkultura-na5.ru/.https://fk-i-s.ru/.http://www.fizkult-ura.ru/" Type="http://schemas.openxmlformats.org/officeDocument/2006/relationships/hyperlink" Id="rId551"/>
    <Relationship TargetMode="External" Target="http://www.fizkulturavshkole.ru" Type="http://schemas.openxmlformats.org/officeDocument/2006/relationships/hyperlink" Id="rId552"/>
    <Relationship TargetMode="External" Target="http://fizkultura-na5.ru/.https://fk-i-s.ru/.http://www.fizkult-ura.ru/" Type="http://schemas.openxmlformats.org/officeDocument/2006/relationships/hyperlink" Id="rId553"/>
    <Relationship TargetMode="External" Target="http://www.fizkulturavshkole.ru" Type="http://schemas.openxmlformats.org/officeDocument/2006/relationships/hyperlink" Id="rId554"/>
    <Relationship TargetMode="External" Target="http://fizkultura-na5.ru/.https://fk-i-s.ru/.http://www.fizkult-ura.ru/" Type="http://schemas.openxmlformats.org/officeDocument/2006/relationships/hyperlink" Id="rId555"/>
    <Relationship TargetMode="External" Target="http://www.fizkulturavshkole.ru" Type="http://schemas.openxmlformats.org/officeDocument/2006/relationships/hyperlink" Id="rId556"/>
    <Relationship TargetMode="External" Target="http://fizkultura-na5.ru/.https://fk-i-s.ru/.http://www.fizkult-ura.ru/" Type="http://schemas.openxmlformats.org/officeDocument/2006/relationships/hyperlink" Id="rId557"/>
    <Relationship TargetMode="External" Target="http://www.fizkulturavshkole.ru" Type="http://schemas.openxmlformats.org/officeDocument/2006/relationships/hyperlink" Id="rId558"/>
    <Relationship TargetMode="External" Target="http://fizkultura-na5.ru/.https://fk-i-s.ru/.http://www.fizkult-ura.ru/" Type="http://schemas.openxmlformats.org/officeDocument/2006/relationships/hyperlink" Id="rId559"/>
    <Relationship TargetMode="External" Target="http://www.fizkulturavshkole.ru" Type="http://schemas.openxmlformats.org/officeDocument/2006/relationships/hyperlink" Id="rId560"/>
    <Relationship TargetMode="External" Target="http://fizkultura-na5.ru/.https://fk-i-s.ru/.http://www.fizkult-ura.ru/" Type="http://schemas.openxmlformats.org/officeDocument/2006/relationships/hyperlink" Id="rId561"/>
    <Relationship TargetMode="External" Target="http://www.fizkulturavshkole.ru" Type="http://schemas.openxmlformats.org/officeDocument/2006/relationships/hyperlink" Id="rId562"/>
    <Relationship TargetMode="External" Target="http://fizkultura-na5.ru/.https://fk-i-s.ru/.http://www.fizkult-ura.ru/" Type="http://schemas.openxmlformats.org/officeDocument/2006/relationships/hyperlink" Id="rId563"/>
    <Relationship TargetMode="External" Target="http://www.fizkulturavshkole.ru" Type="http://schemas.openxmlformats.org/officeDocument/2006/relationships/hyperlink" Id="rId564"/>
    <Relationship TargetMode="External" Target="http://fizkultura-na5.ru/.https://fk-i-s.ru/.http://www.fizkult-ura.ru/" Type="http://schemas.openxmlformats.org/officeDocument/2006/relationships/hyperlink" Id="rId565"/>
    <Relationship TargetMode="External" Target="http://www.fizkulturavshkole.ru" Type="http://schemas.openxmlformats.org/officeDocument/2006/relationships/hyperlink" Id="rId566"/>
    <Relationship TargetMode="External" Target="http://fizkultura-na5.ru/.https://fk-i-s.ru/.http://www.fizkult-ura.ru/" Type="http://schemas.openxmlformats.org/officeDocument/2006/relationships/hyperlink" Id="rId567"/>
    <Relationship TargetMode="External" Target="http://www.fizkulturavshkole.ru" Type="http://schemas.openxmlformats.org/officeDocument/2006/relationships/hyperlink" Id="rId568"/>
    <Relationship TargetMode="External" Target="http://fizkultura-na5.ru/.https://fk-i-s.ru/.http://www.fizkult-ura.ru/" Type="http://schemas.openxmlformats.org/officeDocument/2006/relationships/hyperlink" Id="rId569"/>
    <Relationship TargetMode="External" Target="http://www.fizkulturavshkole.ru" Type="http://schemas.openxmlformats.org/officeDocument/2006/relationships/hyperlink" Id="rId570"/>
    <Relationship TargetMode="External" Target="http://fizkultura-na5.ru/.https://fk-i-s.ru/.http://www.fizkult-ura.ru/" Type="http://schemas.openxmlformats.org/officeDocument/2006/relationships/hyperlink" Id="rId571"/>
    <Relationship TargetMode="External" Target="http://www.fizkulturavshkole.ru" Type="http://schemas.openxmlformats.org/officeDocument/2006/relationships/hyperlink" Id="rId572"/>
    <Relationship TargetMode="External" Target="http://fizkultura-na5.ru/.https://fk-i-s.ru/.http://www.fizkult-ura.ru/" Type="http://schemas.openxmlformats.org/officeDocument/2006/relationships/hyperlink" Id="rId573"/>
    <Relationship TargetMode="External" Target="http://www.fizkulturavshkole.ru" Type="http://schemas.openxmlformats.org/officeDocument/2006/relationships/hyperlink" Id="rId574"/>
    <Relationship TargetMode="External" Target="http://fizkultura-na5.ru/.https://fk-i-s.ru/.http://www.fizkult-ura.ru/" Type="http://schemas.openxmlformats.org/officeDocument/2006/relationships/hyperlink" Id="rId575"/>
    <Relationship TargetMode="External" Target="http://www.fizkulturavshkole.ru" Type="http://schemas.openxmlformats.org/officeDocument/2006/relationships/hyperlink" Id="rId576"/>
    <Relationship TargetMode="External" Target="http://fizkultura-na5.ru/.https://fk-i-s.ru/.http://www.fizkult-ura.ru/" Type="http://schemas.openxmlformats.org/officeDocument/2006/relationships/hyperlink" Id="rId577"/>
    <Relationship TargetMode="External" Target="http://www.fizkulturavshkole.ru" Type="http://schemas.openxmlformats.org/officeDocument/2006/relationships/hyperlink" Id="rId578"/>
    <Relationship TargetMode="External" Target="http://fizkultura-na5.ru/.https://fk-i-s.ru/.http://www.fizkult-ura.ru/" Type="http://schemas.openxmlformats.org/officeDocument/2006/relationships/hyperlink" Id="rId579"/>
    <Relationship TargetMode="External" Target="http://www.fizkulturavshkole.ru" Type="http://schemas.openxmlformats.org/officeDocument/2006/relationships/hyperlink" Id="rId580"/>
    <Relationship TargetMode="External" Target="http://fizkultura-na5.ru/.https://fk-i-s.ru/.http://www.fizkult-ura.ru/" Type="http://schemas.openxmlformats.org/officeDocument/2006/relationships/hyperlink" Id="rId581"/>
    <Relationship TargetMode="External" Target="http://www.fizkulturavshkole.ru" Type="http://schemas.openxmlformats.org/officeDocument/2006/relationships/hyperlink" Id="rId582"/>
    <Relationship TargetMode="External" Target="http://fizkultura-na5.ru/.https://fk-i-s.ru/.http://www.fizkult-ura.ru/" Type="http://schemas.openxmlformats.org/officeDocument/2006/relationships/hyperlink" Id="rId583"/>
    <Relationship TargetMode="External" Target="http://www.fizkulturavshkole.ru" Type="http://schemas.openxmlformats.org/officeDocument/2006/relationships/hyperlink" Id="rId584"/>
    <Relationship TargetMode="External" Target="http://fizkultura-na5.ru/.https://fk-i-s.ru/.http://www.fizkult-ura.ru/" Type="http://schemas.openxmlformats.org/officeDocument/2006/relationships/hyperlink" Id="rId585"/>
    <Relationship TargetMode="External" Target="http://www.fizkulturavshkole.ru" Type="http://schemas.openxmlformats.org/officeDocument/2006/relationships/hyperlink" Id="rId586"/>
    <Relationship TargetMode="External" Target="http://fizkultura-na5.ru/.https://fk-i-s.ru/.http://www.fizkult-ura.ru/" Type="http://schemas.openxmlformats.org/officeDocument/2006/relationships/hyperlink" Id="rId587"/>
    <Relationship TargetMode="External" Target="http://www.fizkulturavshkole.ru" Type="http://schemas.openxmlformats.org/officeDocument/2006/relationships/hyperlink" Id="rId588"/>
    <Relationship TargetMode="External" Target="http://fizkultura-na5.ru/.https://fk-i-s.ru/.http://www.fizkult-ura.ru/" Type="http://schemas.openxmlformats.org/officeDocument/2006/relationships/hyperlink" Id="rId589"/>
    <Relationship TargetMode="External" Target="http://www.fizkulturavshkole.ru" Type="http://schemas.openxmlformats.org/officeDocument/2006/relationships/hyperlink" Id="rId590"/>
    <Relationship TargetMode="External" Target="http://fizkultura-na5.ru/.https://fk-i-s.ru/.http://www.fizkult-ura.ru/" Type="http://schemas.openxmlformats.org/officeDocument/2006/relationships/hyperlink" Id="rId591"/>
    <Relationship TargetMode="External" Target="http://www.fizkulturavshkole.ru" Type="http://schemas.openxmlformats.org/officeDocument/2006/relationships/hyperlink" Id="rId592"/>
    <Relationship TargetMode="External" Target="http://fizkultura-na5.ru/.https://fk-i-s.ru/.http://www.fizkult-ura.ru/" Type="http://schemas.openxmlformats.org/officeDocument/2006/relationships/hyperlink" Id="rId593"/>
    <Relationship TargetMode="External" Target="http://www.fizkulturavshkole.ru" Type="http://schemas.openxmlformats.org/officeDocument/2006/relationships/hyperlink" Id="rId594"/>
    <Relationship TargetMode="External" Target="http://fizkultura-na5.ru/.https://fk-i-s.ru/.http://www.fizkult-ura.ru/" Type="http://schemas.openxmlformats.org/officeDocument/2006/relationships/hyperlink" Id="rId595"/>
    <Relationship TargetMode="External" Target="http://www.fizkulturavshkole.ru" Type="http://schemas.openxmlformats.org/officeDocument/2006/relationships/hyperlink" Id="rId596"/>
    <Relationship TargetMode="External" Target="http://fizkultura-na5.ru/.https://fk-i-s.ru/.http://www.fizkult-ura.ru/" Type="http://schemas.openxmlformats.org/officeDocument/2006/relationships/hyperlink" Id="rId597"/>
    <Relationship TargetMode="External" Target="http://www.fizkulturavshkole.ru" Type="http://schemas.openxmlformats.org/officeDocument/2006/relationships/hyperlink" Id="rId598"/>
    <Relationship TargetMode="External" Target="http://fizkultura-na5.ru/.https://fk-i-s.ru/.http://www.fizkult-ura.ru/" Type="http://schemas.openxmlformats.org/officeDocument/2006/relationships/hyperlink" Id="rId599"/>
    <Relationship TargetMode="External" Target="http://www.fizkulturavshkole.ru" Type="http://schemas.openxmlformats.org/officeDocument/2006/relationships/hyperlink" Id="rId600"/>
    <Relationship TargetMode="External" Target="http://fizkultura-na5.ru/.https://fk-i-s.ru/.http://www.fizkult-ura.ru/" Type="http://schemas.openxmlformats.org/officeDocument/2006/relationships/hyperlink" Id="rId601"/>
    <Relationship TargetMode="External" Target="http://www.fizkulturavshkole.ru" Type="http://schemas.openxmlformats.org/officeDocument/2006/relationships/hyperlink" Id="rId602"/>
    <Relationship TargetMode="External" Target="http://fizkultura-na5.ru/.https://fk-i-s.ru/.http://www.fizkult-ura.ru/" Type="http://schemas.openxmlformats.org/officeDocument/2006/relationships/hyperlink" Id="rId603"/>
    <Relationship TargetMode="External" Target="http://www.fizkulturavshkole.ru" Type="http://schemas.openxmlformats.org/officeDocument/2006/relationships/hyperlink" Id="rId604"/>
    <Relationship TargetMode="External" Target="http://fizkultura-na5.ru/.https://fk-i-s.ru/.http://www.fizkult-ura.ru/" Type="http://schemas.openxmlformats.org/officeDocument/2006/relationships/hyperlink" Id="rId605"/>
    <Relationship TargetMode="External" Target="http://www.fizkulturavshkole.ru" Type="http://schemas.openxmlformats.org/officeDocument/2006/relationships/hyperlink" Id="rId606"/>
    <Relationship TargetMode="External" Target="http://fizkultura-na5.ru/.https://fk-i-s.ru/.http://www.fizkult-ura.ru/" Type="http://schemas.openxmlformats.org/officeDocument/2006/relationships/hyperlink" Id="rId607"/>
    <Relationship TargetMode="External" Target="http://www.fizkulturavshkole.ru" Type="http://schemas.openxmlformats.org/officeDocument/2006/relationships/hyperlink" Id="rId608"/>
    <Relationship TargetMode="External" Target="http://fizkultura-na5.ru/.https://fk-i-s.ru/.http://www.fizkult-ura.ru/" Type="http://schemas.openxmlformats.org/officeDocument/2006/relationships/hyperlink" Id="rId609"/>
    <Relationship TargetMode="External" Target="http://www.fizkulturavshkole.ru" Type="http://schemas.openxmlformats.org/officeDocument/2006/relationships/hyperlink" Id="rId610"/>
    <Relationship TargetMode="External" Target="http://fizkultura-na5.ru/.https://fk-i-s.ru/.http://www.fizkult-ura.ru/" Type="http://schemas.openxmlformats.org/officeDocument/2006/relationships/hyperlink" Id="rId611"/>
    <Relationship TargetMode="External" Target="http://www.fizkulturavshkole.ru" Type="http://schemas.openxmlformats.org/officeDocument/2006/relationships/hyperlink" Id="rId612"/>
    <Relationship TargetMode="External" Target="http://fizkultura-na5.ru/.https://fk-i-s.ru/.http://www.fizkult-ura.ru/" Type="http://schemas.openxmlformats.org/officeDocument/2006/relationships/hyperlink" Id="rId613"/>
    <Relationship TargetMode="External" Target="http://www.fizkulturavshkole.ru" Type="http://schemas.openxmlformats.org/officeDocument/2006/relationships/hyperlink" Id="rId614"/>
    <Relationship TargetMode="External" Target="http://fizkultura-na5.ru/.https://fk-i-s.ru/.http://www.fizkult-ura.ru/" Type="http://schemas.openxmlformats.org/officeDocument/2006/relationships/hyperlink" Id="rId615"/>
    <Relationship TargetMode="External" Target="http://www.fizkulturavshkole.ru" Type="http://schemas.openxmlformats.org/officeDocument/2006/relationships/hyperlink" Id="rId616"/>
    <Relationship TargetMode="External" Target="http://fizkultura-na5.ru/.https://fk-i-s.ru/.http://www.fizkult-ura.ru/" Type="http://schemas.openxmlformats.org/officeDocument/2006/relationships/hyperlink" Id="rId617"/>
    <Relationship TargetMode="External" Target="http://www.fizkulturavshkole.ru" Type="http://schemas.openxmlformats.org/officeDocument/2006/relationships/hyperlink" Id="rId618"/>
    <Relationship TargetMode="External" Target="http://fizkultura-na5.ru/.https://fk-i-s.ru/.http://www.fizkult-ura.ru/" Type="http://schemas.openxmlformats.org/officeDocument/2006/relationships/hyperlink" Id="rId619"/>
    <Relationship TargetMode="External" Target="http://www.fizkulturavshkole.ru" Type="http://schemas.openxmlformats.org/officeDocument/2006/relationships/hyperlink" Id="rId620"/>
    <Relationship TargetMode="External" Target="http://fizkultura-na5.ru/.https://fk-i-s.ru/.http://www.fizkult-ura.ru/" Type="http://schemas.openxmlformats.org/officeDocument/2006/relationships/hyperlink" Id="rId621"/>
    <Relationship TargetMode="External" Target="http://www.fizkulturavshkole.ru" Type="http://schemas.openxmlformats.org/officeDocument/2006/relationships/hyperlink" Id="rId622"/>
    <Relationship TargetMode="External" Target="http://fizkultura-na5.ru/.https://fk-i-s.ru/.http://www.fizkult-ura.ru/" Type="http://schemas.openxmlformats.org/officeDocument/2006/relationships/hyperlink" Id="rId623"/>
    <Relationship TargetMode="External" Target="http://www.fizkulturavshkole.ru" Type="http://schemas.openxmlformats.org/officeDocument/2006/relationships/hyperlink" Id="rId624"/>
    <Relationship TargetMode="External" Target="http://fizkultura-na5.ru/.https://fk-i-s.ru/.http://www.fizkult-ura.ru/" Type="http://schemas.openxmlformats.org/officeDocument/2006/relationships/hyperlink" Id="rId625"/>
    <Relationship TargetMode="External" Target="http://www.fizkulturavshkole.ru" Type="http://schemas.openxmlformats.org/officeDocument/2006/relationships/hyperlink" Id="rId626"/>
    <Relationship TargetMode="External" Target="http://fizkultura-na5.ru/.https://fk-i-s.ru/.http://www.fizkult-ura.ru/" Type="http://schemas.openxmlformats.org/officeDocument/2006/relationships/hyperlink" Id="rId627"/>
    <Relationship TargetMode="External" Target="http://www.fizkulturavshkole.ru" Type="http://schemas.openxmlformats.org/officeDocument/2006/relationships/hyperlink" Id="rId628"/>
    <Relationship TargetMode="External" Target="http://fizkultura-na5.ru/.https://fk-i-s.ru/.http://www.fizkult-ura.ru/" Type="http://schemas.openxmlformats.org/officeDocument/2006/relationships/hyperlink" Id="rId629"/>
    <Relationship TargetMode="External" Target="http://www.fizkulturavshkole.ru" Type="http://schemas.openxmlformats.org/officeDocument/2006/relationships/hyperlink" Id="rId630"/>
    <Relationship TargetMode="External" Target="http://fizkultura-na5.ru/.https://fk-i-s.ru/.http://www.fizkult-ura.ru/" Type="http://schemas.openxmlformats.org/officeDocument/2006/relationships/hyperlink" Id="rId631"/>
    <Relationship TargetMode="External" Target="http://www.fizkulturavshkole.ru" Type="http://schemas.openxmlformats.org/officeDocument/2006/relationships/hyperlink" Id="rId632"/>
    <Relationship TargetMode="External" Target="http://fizkultura-na5.ru/.https://fk-i-s.ru/.http://www.fizkult-ura.ru/" Type="http://schemas.openxmlformats.org/officeDocument/2006/relationships/hyperlink" Id="rId633"/>
    <Relationship TargetMode="External" Target="http://www.fizkulturavshkole.ru" Type="http://schemas.openxmlformats.org/officeDocument/2006/relationships/hyperlink" Id="rId634"/>
    <Relationship TargetMode="External" Target="http://fizkultura-na5.ru/.https://fk-i-s.ru/.http://www.fizkult-ura.ru/" Type="http://schemas.openxmlformats.org/officeDocument/2006/relationships/hyperlink" Id="rId635"/>
    <Relationship TargetMode="External" Target="http://www.fizkulturavshkole.ru" Type="http://schemas.openxmlformats.org/officeDocument/2006/relationships/hyperlink" Id="rId636"/>
    <Relationship TargetMode="External" Target="http://fizkultura-na5.ru/.https://fk-i-s.ru/.http://www.fizkult-ura.ru/" Type="http://schemas.openxmlformats.org/officeDocument/2006/relationships/hyperlink" Id="rId637"/>
    <Relationship TargetMode="External" Target="http://www.fizkulturavshkole.ru" Type="http://schemas.openxmlformats.org/officeDocument/2006/relationships/hyperlink" Id="rId638"/>
    <Relationship TargetMode="External" Target="http://fizkultura-na5.ru/.https://fk-i-s.ru/.http://www.fizkult-ura.ru/" Type="http://schemas.openxmlformats.org/officeDocument/2006/relationships/hyperlink" Id="rId639"/>
    <Relationship TargetMode="External" Target="http://www.fizkulturavshkole.ru" Type="http://schemas.openxmlformats.org/officeDocument/2006/relationships/hyperlink" Id="rId640"/>
    <Relationship TargetMode="External" Target="http://fizkultura-na5.ru/.https://fk-i-s.ru/.http://www.fizkult-ura.ru/" Type="http://schemas.openxmlformats.org/officeDocument/2006/relationships/hyperlink" Id="rId641"/>
    <Relationship TargetMode="External" Target="http://www.fizkulturavshkole.ru" Type="http://schemas.openxmlformats.org/officeDocument/2006/relationships/hyperlink" Id="rId642"/>
    <Relationship TargetMode="External" Target="http://fizkultura-na5.ru/.https://fk-i-s.ru/.http://www.fizkult-ura.ru/" Type="http://schemas.openxmlformats.org/officeDocument/2006/relationships/hyperlink" Id="rId643"/>
    <Relationship TargetMode="External" Target="http://www.fizkulturavshkole.ru" Type="http://schemas.openxmlformats.org/officeDocument/2006/relationships/hyperlink" Id="rId644"/>
    <Relationship TargetMode="External" Target="http://fizkultura-na5.ru/.https://fk-i-s.ru/.http://www.fizkult-ura.ru/" Type="http://schemas.openxmlformats.org/officeDocument/2006/relationships/hyperlink" Id="rId645"/>
    <Relationship TargetMode="External" Target="http://www.fizkulturavshkole.ru" Type="http://schemas.openxmlformats.org/officeDocument/2006/relationships/hyperlink" Id="rId646"/>
    <Relationship TargetMode="External" Target="http://fizkultura-na5.ru/.https://fk-i-s.ru/.http://www.fizkult-ura.ru/" Type="http://schemas.openxmlformats.org/officeDocument/2006/relationships/hyperlink" Id="rId647"/>
    <Relationship TargetMode="External" Target="http://www.fizkulturavshkole.ru" Type="http://schemas.openxmlformats.org/officeDocument/2006/relationships/hyperlink" Id="rId648"/>
    <Relationship TargetMode="External" Target="http://fizkultura-na5.ru/.https://fk-i-s.ru/.http://www.fizkult-ura.ru/" Type="http://schemas.openxmlformats.org/officeDocument/2006/relationships/hyperlink" Id="rId649"/>
    <Relationship TargetMode="External" Target="http://www.fizkulturavshkole.ru" Type="http://schemas.openxmlformats.org/officeDocument/2006/relationships/hyperlink" Id="rId650"/>
    <Relationship TargetMode="External" Target="http://fizkultura-na5.ru/.https://fk-i-s.ru/.http://www.fizkult-ura.ru/" Type="http://schemas.openxmlformats.org/officeDocument/2006/relationships/hyperlink" Id="rId651"/>
    <Relationship TargetMode="External" Target="http://www.fizkulturavshkole.ru" Type="http://schemas.openxmlformats.org/officeDocument/2006/relationships/hyperlink" Id="rId652"/>
    <Relationship TargetMode="External" Target="http://fizkultura-na5.ru/.https://fk-i-s.ru/.http://www.fizkult-ura.ru/" Type="http://schemas.openxmlformats.org/officeDocument/2006/relationships/hyperlink" Id="rId653"/>
    <Relationship TargetMode="External" Target="http://www.fizkulturavshkole.ru" Type="http://schemas.openxmlformats.org/officeDocument/2006/relationships/hyperlink" Id="rId654"/>
    <Relationship TargetMode="External" Target="http://fizkultura-na5.ru/.https://fk-i-s.ru/.http://www.fizkult-ura.ru/" Type="http://schemas.openxmlformats.org/officeDocument/2006/relationships/hyperlink" Id="rId655"/>
    <Relationship TargetMode="External" Target="http://www.fizkulturavshkole.ru" Type="http://schemas.openxmlformats.org/officeDocument/2006/relationships/hyperlink" Id="rId656"/>
    <Relationship TargetMode="External" Target="http://fizkultura-na5.ru/.https://fk-i-s.ru/.http://www.fizkult-ura.ru/" Type="http://schemas.openxmlformats.org/officeDocument/2006/relationships/hyperlink" Id="rId657"/>
    <Relationship TargetMode="External" Target="http://www.fizkulturavshkole.ru" Type="http://schemas.openxmlformats.org/officeDocument/2006/relationships/hyperlink" Id="rId658"/>
    <Relationship TargetMode="External" Target="http://fizkultura-na5.ru/.https://fk-i-s.ru/.http://www.fizkult-ura.ru/" Type="http://schemas.openxmlformats.org/officeDocument/2006/relationships/hyperlink" Id="rId659"/>
    <Relationship TargetMode="External" Target="http://www.fizkulturavshkole.ru" Type="http://schemas.openxmlformats.org/officeDocument/2006/relationships/hyperlink" Id="rId660"/>
    <Relationship TargetMode="External" Target="http://fizkultura-na5.ru/.https://fk-i-s.ru/.http://www.fizkult-ura.ru/" Type="http://schemas.openxmlformats.org/officeDocument/2006/relationships/hyperlink" Id="rId661"/>
    <Relationship TargetMode="External" Target="http://www.fizkulturavshkole.ru" Type="http://schemas.openxmlformats.org/officeDocument/2006/relationships/hyperlink" Id="rId662"/>
    <Relationship TargetMode="External" Target="http://fizkultura-na5.ru/.https://fk-i-s.ru/.http://www.fizkult-ura.ru/" Type="http://schemas.openxmlformats.org/officeDocument/2006/relationships/hyperlink" Id="rId663"/>
    <Relationship TargetMode="External" Target="http://www.fizkulturavshkole.ru" Type="http://schemas.openxmlformats.org/officeDocument/2006/relationships/hyperlink" Id="rId664"/>
    <Relationship TargetMode="External" Target="http://fizkultura-na5.ru/.https://fk-i-s.ru/.http://www.fizkult-ura.ru/" Type="http://schemas.openxmlformats.org/officeDocument/2006/relationships/hyperlink" Id="rId665"/>
    <Relationship TargetMode="External" Target="http://www.fizkulturavshkole.ru" Type="http://schemas.openxmlformats.org/officeDocument/2006/relationships/hyperlink" Id="rId666"/>
    <Relationship TargetMode="External" Target="http://fizkultura-na5.ru/.https://fk-i-s.ru/.http://www.fizkult-ura.ru/" Type="http://schemas.openxmlformats.org/officeDocument/2006/relationships/hyperlink" Id="rId667"/>
    <Relationship TargetMode="External" Target="http://www.fizkulturavshkole.ru" Type="http://schemas.openxmlformats.org/officeDocument/2006/relationships/hyperlink" Id="rId668"/>
    <Relationship TargetMode="External" Target="http://fizkultura-na5.ru/.https://fk-i-s.ru/.http://www.fizkult-ura.ru/" Type="http://schemas.openxmlformats.org/officeDocument/2006/relationships/hyperlink" Id="rId669"/>
    <Relationship TargetMode="External" Target="http://www.fizkulturavshkole.ru" Type="http://schemas.openxmlformats.org/officeDocument/2006/relationships/hyperlink" Id="rId670"/>
    <Relationship TargetMode="External" Target="http://fizkultura-na5.ru/.https://fk-i-s.ru/.http://www.fizkult-ura.ru/" Type="http://schemas.openxmlformats.org/officeDocument/2006/relationships/hyperlink" Id="rId671"/>
    <Relationship TargetMode="External" Target="http://www.fizkulturavshkole.ru" Type="http://schemas.openxmlformats.org/officeDocument/2006/relationships/hyperlink" Id="rId672"/>
    <Relationship TargetMode="External" Target="http://fizkultura-na5.ru/.https://fk-i-s.ru/.http://www.fizkult-ura.ru/" Type="http://schemas.openxmlformats.org/officeDocument/2006/relationships/hyperlink" Id="rId673"/>
    <Relationship TargetMode="External" Target="http://www.fizkulturavshkole.ru" Type="http://schemas.openxmlformats.org/officeDocument/2006/relationships/hyperlink" Id="rId674"/>
    <Relationship TargetMode="External" Target="http://fizkultura-na5.ru/.https://fk-i-s.ru/.http://www.fizkult-ura.ru/" Type="http://schemas.openxmlformats.org/officeDocument/2006/relationships/hyperlink" Id="rId675"/>
    <Relationship TargetMode="External" Target="http://www.fizkulturavshkole.ru" Type="http://schemas.openxmlformats.org/officeDocument/2006/relationships/hyperlink" Id="rId676"/>
    <Relationship TargetMode="External" Target="http://fizkultura-na5.ru/.https://fk-i-s.ru/.http://www.fizkult-ura.ru/" Type="http://schemas.openxmlformats.org/officeDocument/2006/relationships/hyperlink" Id="rId677"/>
    <Relationship TargetMode="External" Target="http://www.fizkulturavshkole.ru" Type="http://schemas.openxmlformats.org/officeDocument/2006/relationships/hyperlink" Id="rId678"/>
    <Relationship TargetMode="External" Target="http://fizkultura-na5.ru/.https://fk-i-s.ru/.http://www.fizkult-ura.ru/" Type="http://schemas.openxmlformats.org/officeDocument/2006/relationships/hyperlink" Id="rId679"/>
    <Relationship TargetMode="External" Target="http://www.fizkulturavshkole.ru" Type="http://schemas.openxmlformats.org/officeDocument/2006/relationships/hyperlink" Id="rId680"/>
    <Relationship TargetMode="External" Target="http://fizkultura-na5.ru/.https://fk-i-s.ru/.http://www.fizkult-ura.ru/" Type="http://schemas.openxmlformats.org/officeDocument/2006/relationships/hyperlink" Id="rId681"/>
    <Relationship TargetMode="External" Target="http://www.fizkulturavshkole.ru" Type="http://schemas.openxmlformats.org/officeDocument/2006/relationships/hyperlink" Id="rId682"/>
    <Relationship TargetMode="External" Target="http://fizkultura-na5.ru/.https://fk-i-s.ru/.http://www.fizkult-ura.ru/" Type="http://schemas.openxmlformats.org/officeDocument/2006/relationships/hyperlink" Id="rId683"/>
    <Relationship TargetMode="External" Target="http://www.fizkulturavshkole.ru" Type="http://schemas.openxmlformats.org/officeDocument/2006/relationships/hyperlink" Id="rId684"/>
    <Relationship TargetMode="External" Target="http://fizkultura-na5.ru/.https://fk-i-s.ru/.http://www.fizkult-ura.ru/" Type="http://schemas.openxmlformats.org/officeDocument/2006/relationships/hyperlink" Id="rId685"/>
    <Relationship TargetMode="External" Target="http://www.fizkulturavshkole.ru" Type="http://schemas.openxmlformats.org/officeDocument/2006/relationships/hyperlink" Id="rId686"/>
    <Relationship TargetMode="External" Target="http://fizkultura-na5.ru/.https://fk-i-s.ru/.http://www.fizkult-ura.ru/" Type="http://schemas.openxmlformats.org/officeDocument/2006/relationships/hyperlink" Id="rId687"/>
    <Relationship TargetMode="External" Target="http://www.fizkulturavshkole.ru" Type="http://schemas.openxmlformats.org/officeDocument/2006/relationships/hyperlink" Id="rId688"/>
    <Relationship TargetMode="External" Target="http://fizkultura-na5.ru/.https://fk-i-s.ru/.http://www.fizkult-ura.ru/" Type="http://schemas.openxmlformats.org/officeDocument/2006/relationships/hyperlink" Id="rId689"/>
    <Relationship TargetMode="External" Target="http://www.fizkulturavshkole.ru" Type="http://schemas.openxmlformats.org/officeDocument/2006/relationships/hyperlink" Id="rId690"/>
    <Relationship TargetMode="External" Target="http://fizkultura-na5.ru/.https://fk-i-s.ru/.http://www.fizkult-ura.ru/" Type="http://schemas.openxmlformats.org/officeDocument/2006/relationships/hyperlink" Id="rId691"/>
    <Relationship TargetMode="External" Target="http://www.fizkulturavshkole.ru" Type="http://schemas.openxmlformats.org/officeDocument/2006/relationships/hyperlink" Id="rId692"/>
    <Relationship TargetMode="External" Target="http://fizkultura-na5.ru/.https://fk-i-s.ru/.http://www.fizkult-ura.ru/" Type="http://schemas.openxmlformats.org/officeDocument/2006/relationships/hyperlink" Id="rId693"/>
    <Relationship TargetMode="External" Target="http://www.fizkulturavshkole.ru" Type="http://schemas.openxmlformats.org/officeDocument/2006/relationships/hyperlink" Id="rId694"/>
    <Relationship TargetMode="External" Target="http://fizkultura-na5.ru/.https://fk-i-s.ru/.http://www.fizkult-ura.ru/" Type="http://schemas.openxmlformats.org/officeDocument/2006/relationships/hyperlink" Id="rId695"/>
    <Relationship TargetMode="External" Target="http://www.fizkulturavshkole.ru" Type="http://schemas.openxmlformats.org/officeDocument/2006/relationships/hyperlink" Id="rId696"/>
    <Relationship TargetMode="External" Target="http://fizkultura-na5.ru/.https://fk-i-s.ru/.http://www.fizkult-ura.ru/" Type="http://schemas.openxmlformats.org/officeDocument/2006/relationships/hyperlink" Id="rId697"/>
    <Relationship TargetMode="External" Target="http://www.fizkulturavshkole.ru" Type="http://schemas.openxmlformats.org/officeDocument/2006/relationships/hyperlink" Id="rId698"/>
    <Relationship TargetMode="External" Target="http://fizkultura-na5.ru/.https://fk-i-s.ru/.http://www.fizkult-ura.ru/" Type="http://schemas.openxmlformats.org/officeDocument/2006/relationships/hyperlink" Id="rId699"/>
    <Relationship TargetMode="External" Target="http://www.fizkulturavshkole.ru" Type="http://schemas.openxmlformats.org/officeDocument/2006/relationships/hyperlink" Id="rId700"/>
    <Relationship TargetMode="External" Target="http://fizkultura-na5.ru/.https://fk-i-s.ru/.http://www.fizkult-ura.ru/" Type="http://schemas.openxmlformats.org/officeDocument/2006/relationships/hyperlink" Id="rId701"/>
    <Relationship TargetMode="External" Target="http://www.fizkulturavshkole.ru" Type="http://schemas.openxmlformats.org/officeDocument/2006/relationships/hyperlink" Id="rId702"/>
    <Relationship TargetMode="External" Target="http://fizkultura-na5.ru/.https://fk-i-s.ru/.http://www.fizkult-ura.ru/" Type="http://schemas.openxmlformats.org/officeDocument/2006/relationships/hyperlink" Id="rId703"/>
    <Relationship TargetMode="External" Target="http://www.fizkulturavshkole.ru" Type="http://schemas.openxmlformats.org/officeDocument/2006/relationships/hyperlink" Id="rId704"/>
    <Relationship TargetMode="External" Target="http://fizkultura-na5.ru/.https://fk-i-s.ru/.http://www.fizkult-ura.ru/" Type="http://schemas.openxmlformats.org/officeDocument/2006/relationships/hyperlink" Id="rId705"/>
    <Relationship TargetMode="External" Target="http://www.fizkulturavshkole.ru" Type="http://schemas.openxmlformats.org/officeDocument/2006/relationships/hyperlink" Id="rId706"/>
    <Relationship TargetMode="External" Target="http://fizkultura-na5.ru/.https://fk-i-s.ru/.http://www.fizkult-ura.ru/" Type="http://schemas.openxmlformats.org/officeDocument/2006/relationships/hyperlink" Id="rId707"/>
    <Relationship TargetMode="External" Target="http://www.fizkulturavshkole.ru" Type="http://schemas.openxmlformats.org/officeDocument/2006/relationships/hyperlink" Id="rId708"/>
    <Relationship TargetMode="External" Target="http://fizkultura-na5.ru/.https://fk-i-s.ru/.http://www.fizkult-ura.ru/" Type="http://schemas.openxmlformats.org/officeDocument/2006/relationships/hyperlink" Id="rId709"/>
    <Relationship TargetMode="External" Target="http://www.fizkulturavshkole.ru" Type="http://schemas.openxmlformats.org/officeDocument/2006/relationships/hyperlink" Id="rId710"/>
    <Relationship TargetMode="External" Target="http://fizkultura-na5.ru/.https://fk-i-s.ru/.http://www.fizkult-ura.ru/" Type="http://schemas.openxmlformats.org/officeDocument/2006/relationships/hyperlink" Id="rId711"/>
    <Relationship TargetMode="External" Target="http://www.fizkulturavshkole.ru" Type="http://schemas.openxmlformats.org/officeDocument/2006/relationships/hyperlink" Id="rId712"/>
    <Relationship TargetMode="External" Target="http://fizkultura-na5.ru/.https://fk-i-s.ru/.http://www.fizkult-ura.ru/" Type="http://schemas.openxmlformats.org/officeDocument/2006/relationships/hyperlink" Id="rId713"/>
    <Relationship TargetMode="External" Target="http://www.fizkulturavshkole.ru" Type="http://schemas.openxmlformats.org/officeDocument/2006/relationships/hyperlink" Id="rId714"/>
    <Relationship TargetMode="External" Target="http://fizkultura-na5.ru/.https://fk-i-s.ru/.http://www.fizkult-ura.ru/" Type="http://schemas.openxmlformats.org/officeDocument/2006/relationships/hyperlink" Id="rId715"/>
    <Relationship TargetMode="External" Target="http://www.fizkulturavshkole.ru" Type="http://schemas.openxmlformats.org/officeDocument/2006/relationships/hyperlink" Id="rId716"/>
    <Relationship TargetMode="External" Target="http://fizkultura-na5.ru/.https://fk-i-s.ru/.http://www.fizkult-ura.ru/" Type="http://schemas.openxmlformats.org/officeDocument/2006/relationships/hyperlink" Id="rId717"/>
    <Relationship TargetMode="External" Target="http://www.fizkulturavshkole.ru" Type="http://schemas.openxmlformats.org/officeDocument/2006/relationships/hyperlink" Id="rId718"/>
    <Relationship TargetMode="External" Target="http://fizkultura-na5.ru/.https://fk-i-s.ru/.http://www.fizkult-ura.ru/" Type="http://schemas.openxmlformats.org/officeDocument/2006/relationships/hyperlink" Id="rId719"/>
    <Relationship TargetMode="External" Target="http://www.fizkulturavshkole.ru" Type="http://schemas.openxmlformats.org/officeDocument/2006/relationships/hyperlink" Id="rId720"/>
    <Relationship TargetMode="External" Target="http://fizkultura-na5.ru/.https://fk-i-s.ru/.http://www.fizkult-ura.ru/" Type="http://schemas.openxmlformats.org/officeDocument/2006/relationships/hyperlink" Id="rId721"/>
    <Relationship TargetMode="External" Target="http://www.fizkulturavshkole.ru" Type="http://schemas.openxmlformats.org/officeDocument/2006/relationships/hyperlink" Id="rId722"/>
    <Relationship TargetMode="External" Target="http://fizkultura-na5.ru/.https://fk-i-s.ru/.http://www.fizkult-ura.ru/" Type="http://schemas.openxmlformats.org/officeDocument/2006/relationships/hyperlink" Id="rId723"/>
    <Relationship TargetMode="External" Target="http://www.fizkulturavshkole.ru" Type="http://schemas.openxmlformats.org/officeDocument/2006/relationships/hyperlink" Id="rId724"/>
    <Relationship TargetMode="External" Target="http://fizkultura-na5.ru/.https://fk-i-s.ru/.http://www.fizkult-ura.ru/" Type="http://schemas.openxmlformats.org/officeDocument/2006/relationships/hyperlink" Id="rId725"/>
    <Relationship TargetMode="External" Target="http://www.fizkulturavshkole.ru" Type="http://schemas.openxmlformats.org/officeDocument/2006/relationships/hyperlink" Id="rId726"/>
    <Relationship TargetMode="External" Target="http://fizkultura-na5.ru/.https://fk-i-s.ru/.http://www.fizkult-ura.ru/" Type="http://schemas.openxmlformats.org/officeDocument/2006/relationships/hyperlink" Id="rId727"/>
    <Relationship TargetMode="External" Target="http://www.fizkulturavshkole.ru" Type="http://schemas.openxmlformats.org/officeDocument/2006/relationships/hyperlink" Id="rId728"/>
    <Relationship TargetMode="External" Target="http://fizkultura-na5.ru/.https://fk-i-s.ru/.http://www.fizkult-ura.ru/" Type="http://schemas.openxmlformats.org/officeDocument/2006/relationships/hyperlink" Id="rId729"/>
    <Relationship TargetMode="External" Target="http://www.fizkulturavshkole.ru" Type="http://schemas.openxmlformats.org/officeDocument/2006/relationships/hyperlink" Id="rId730"/>
    <Relationship TargetMode="External" Target="http://fizkultura-na5.ru/.https://fk-i-s.ru/.http://www.fizkult-ura.ru/" Type="http://schemas.openxmlformats.org/officeDocument/2006/relationships/hyperlink" Id="rId731"/>
    <Relationship TargetMode="External" Target="http://www.fizkulturavshkole.ru" Type="http://schemas.openxmlformats.org/officeDocument/2006/relationships/hyperlink" Id="rId732"/>
    <Relationship TargetMode="External" Target="http://fizkultura-na5.ru/.https://fk-i-s.ru/.http://www.fizkult-ura.ru/" Type="http://schemas.openxmlformats.org/officeDocument/2006/relationships/hyperlink" Id="rId733"/>
    <Relationship TargetMode="External" Target="http://www.fizkulturavshkole.ru" Type="http://schemas.openxmlformats.org/officeDocument/2006/relationships/hyperlink" Id="rId734"/>
    <Relationship TargetMode="External" Target="http://fizkultura-na5.ru/.https://fk-i-s.ru/.http://www.fizkult-ura.ru/" Type="http://schemas.openxmlformats.org/officeDocument/2006/relationships/hyperlink" Id="rId735"/>
    <Relationship TargetMode="External" Target="http://www.fizkulturavshkole.ru" Type="http://schemas.openxmlformats.org/officeDocument/2006/relationships/hyperlink" Id="rId736"/>
    <Relationship TargetMode="External" Target="http://fizkultura-na5.ru/.https://fk-i-s.ru/.http://www.fizkult-ura.ru/" Type="http://schemas.openxmlformats.org/officeDocument/2006/relationships/hyperlink" Id="rId737"/>
    <Relationship TargetMode="External" Target="http://www.fizkulturavshkole.ru" Type="http://schemas.openxmlformats.org/officeDocument/2006/relationships/hyperlink" Id="rId738"/>
    <Relationship TargetMode="External" Target="http://fizkultura-na5.ru/.https://fk-i-s.ru/.http://www.fizkult-ura.ru/" Type="http://schemas.openxmlformats.org/officeDocument/2006/relationships/hyperlink" Id="rId739"/>
    <Relationship TargetMode="External" Target="http://www.fizkulturavshkole.ru" Type="http://schemas.openxmlformats.org/officeDocument/2006/relationships/hyperlink" Id="rId740"/>
    <Relationship TargetMode="External" Target="http://fizkultura-na5.ru/.https://fk-i-s.ru/.http://www.fizkult-ura.ru/" Type="http://schemas.openxmlformats.org/officeDocument/2006/relationships/hyperlink" Id="rId741"/>
    <Relationship TargetMode="External" Target="http://www.fizkulturavshkole.ru" Type="http://schemas.openxmlformats.org/officeDocument/2006/relationships/hyperlink" Id="rId742"/>
    <Relationship TargetMode="External" Target="http://fizkultura-na5.ru/.https://fk-i-s.ru/.http://www.fizkult-ura.ru/" Type="http://schemas.openxmlformats.org/officeDocument/2006/relationships/hyperlink" Id="rId743"/>
    <Relationship TargetMode="External" Target="http://www.fizkulturavshkole.ru" Type="http://schemas.openxmlformats.org/officeDocument/2006/relationships/hyperlink" Id="rId744"/>
    <Relationship TargetMode="External" Target="http://fizkultura-na5.ru/.https://fk-i-s.ru/.http://www.fizkult-ura.ru/" Type="http://schemas.openxmlformats.org/officeDocument/2006/relationships/hyperlink" Id="rId745"/>
    <Relationship TargetMode="External" Target="http://www.fizkulturavshkole.ru" Type="http://schemas.openxmlformats.org/officeDocument/2006/relationships/hyperlink" Id="rId746"/>
    <Relationship TargetMode="External" Target="http://fizkultura-na5.ru/.https://fk-i-s.ru/.http://www.fizkult-ura.ru/" Type="http://schemas.openxmlformats.org/officeDocument/2006/relationships/hyperlink" Id="rId747"/>
    <Relationship TargetMode="External" Target="http://www.fizkulturavshkole.ru" Type="http://schemas.openxmlformats.org/officeDocument/2006/relationships/hyperlink" Id="rId748"/>
    <Relationship TargetMode="External" Target="http://fizkultura-na5.ru/.https://fk-i-s.ru/.http://www.fizkult-ura.ru/" Type="http://schemas.openxmlformats.org/officeDocument/2006/relationships/hyperlink" Id="rId749"/>
    <Relationship TargetMode="External" Target="http://www.fizkulturavshkole.ru" Type="http://schemas.openxmlformats.org/officeDocument/2006/relationships/hyperlink" Id="rId750"/>
    <Relationship TargetMode="External" Target="http://fizkultura-na5.ru/.https://fk-i-s.ru/.http://www.fizkult-ura.ru/" Type="http://schemas.openxmlformats.org/officeDocument/2006/relationships/hyperlink" Id="rId751"/>
    <Relationship TargetMode="External" Target="http://www.fizkulturavshkole.ru" Type="http://schemas.openxmlformats.org/officeDocument/2006/relationships/hyperlink" Id="rId752"/>
    <Relationship TargetMode="External" Target="http://fizkultura-na5.ru/.https://fk-i-s.ru/.http://www.fizkult-ura.ru/" Type="http://schemas.openxmlformats.org/officeDocument/2006/relationships/hyperlink" Id="rId753"/>
    <Relationship TargetMode="External" Target="http://www.fizkulturavshkole.ru" Type="http://schemas.openxmlformats.org/officeDocument/2006/relationships/hyperlink" Id="rId754"/>
    <Relationship TargetMode="External" Target="http://fizkultura-na5.ru/.https://fk-i-s.ru/.http://www.fizkult-ura.ru/" Type="http://schemas.openxmlformats.org/officeDocument/2006/relationships/hyperlink" Id="rId755"/>
    <Relationship TargetMode="External" Target="http://www.fizkulturavshkole.ru" Type="http://schemas.openxmlformats.org/officeDocument/2006/relationships/hyperlink" Id="rId756"/>
    <Relationship TargetMode="External" Target="http://fizkultura-na5.ru/.https://fk-i-s.ru/.http://www.fizkult-ura.ru/" Type="http://schemas.openxmlformats.org/officeDocument/2006/relationships/hyperlink" Id="rId757"/>
    <Relationship TargetMode="External" Target="http://www.fizkulturavshkole.ru" Type="http://schemas.openxmlformats.org/officeDocument/2006/relationships/hyperlink" Id="rId758"/>
    <Relationship TargetMode="External" Target="http://fizkultura-na5.ru/.https://fk-i-s.ru/.http://www.fizkult-ura.ru/" Type="http://schemas.openxmlformats.org/officeDocument/2006/relationships/hyperlink" Id="rId759"/>
    <Relationship TargetMode="External" Target="http://www.fizkulturavshkole.ru" Type="http://schemas.openxmlformats.org/officeDocument/2006/relationships/hyperlink" Id="rId760"/>
    <Relationship TargetMode="External" Target="http://fizkultura-na5.ru/.https://fk-i-s.ru/.http://www.fizkult-ura.ru/" Type="http://schemas.openxmlformats.org/officeDocument/2006/relationships/hyperlink" Id="rId761"/>
    <Relationship TargetMode="External" Target="http://www.fizkulturavshkole.ru" Type="http://schemas.openxmlformats.org/officeDocument/2006/relationships/hyperlink" Id="rId762"/>
    <Relationship TargetMode="External" Target="http://fizkultura-na5.ru/.https://fk-i-s.ru/.http://www.fizkult-ura.ru/" Type="http://schemas.openxmlformats.org/officeDocument/2006/relationships/hyperlink" Id="rId763"/>
    <Relationship TargetMode="External" Target="http://www.fizkulturavshkole.ru" Type="http://schemas.openxmlformats.org/officeDocument/2006/relationships/hyperlink" Id="rId764"/>
    <Relationship TargetMode="External" Target="http://fizkultura-na5.ru/.https://fk-i-s.ru/.http://www.fizkult-ura.ru/" Type="http://schemas.openxmlformats.org/officeDocument/2006/relationships/hyperlink" Id="rId765"/>
    <Relationship TargetMode="External" Target="http://www.fizkulturavshkole.ru" Type="http://schemas.openxmlformats.org/officeDocument/2006/relationships/hyperlink" Id="rId766"/>
    <Relationship TargetMode="External" Target="http://fizkultura-na5.ru/.https://fk-i-s.ru/.http://www.fizkult-ura.ru/" Type="http://schemas.openxmlformats.org/officeDocument/2006/relationships/hyperlink" Id="rId767"/>
    <Relationship TargetMode="External" Target="http://www.fizkulturavshkole.ru" Type="http://schemas.openxmlformats.org/officeDocument/2006/relationships/hyperlink" Id="rId768"/>
    <Relationship TargetMode="External" Target="http://fizkultura-na5.ru/.https://fk-i-s.ru/.http://www.fizkult-ura.ru/" Type="http://schemas.openxmlformats.org/officeDocument/2006/relationships/hyperlink" Id="rId769"/>
    <Relationship TargetMode="External" Target="http://www.fizkulturavshkole.ru" Type="http://schemas.openxmlformats.org/officeDocument/2006/relationships/hyperlink" Id="rId770"/>
    <Relationship TargetMode="External" Target="http://fizkultura-na5.ru/.https://fk-i-s.ru/.http://www.fizkult-ura.ru/" Type="http://schemas.openxmlformats.org/officeDocument/2006/relationships/hyperlink" Id="rId771"/>
    <Relationship TargetMode="External" Target="http://www.fizkulturavshkole.ru" Type="http://schemas.openxmlformats.org/officeDocument/2006/relationships/hyperlink" Id="rId772"/>
    <Relationship TargetMode="External" Target="http://fizkultura-na5.ru/.https://fk-i-s.ru/.http://www.fizkult-ura.ru/" Type="http://schemas.openxmlformats.org/officeDocument/2006/relationships/hyperlink" Id="rId773"/>
    <Relationship TargetMode="External" Target="http://www.fizkulturavshkole.ru" Type="http://schemas.openxmlformats.org/officeDocument/2006/relationships/hyperlink" Id="rId774"/>
    <Relationship TargetMode="External" Target="http://fizkultura-na5.ru/.https://fk-i-s.ru/.http://www.fizkult-ura.ru/" Type="http://schemas.openxmlformats.org/officeDocument/2006/relationships/hyperlink" Id="rId775"/>
    <Relationship TargetMode="External" Target="http://www.fizkulturavshkole.ru" Type="http://schemas.openxmlformats.org/officeDocument/2006/relationships/hyperlink" Id="rId776"/>
    <Relationship TargetMode="External" Target="http://fizkultura-na5.ru/.https://fk-i-s.ru/.http://www.fizkult-ura.ru/" Type="http://schemas.openxmlformats.org/officeDocument/2006/relationships/hyperlink" Id="rId777"/>
    <Relationship TargetMode="External" Target="http://www.fizkulturavshkole.ru" Type="http://schemas.openxmlformats.org/officeDocument/2006/relationships/hyperlink" Id="rId778"/>
    <Relationship TargetMode="External" Target="http://fizkultura-na5.ru/.https://fk-i-s.ru/.http://www.fizkult-ura.ru/" Type="http://schemas.openxmlformats.org/officeDocument/2006/relationships/hyperlink" Id="rId779"/>
    <Relationship TargetMode="External" Target="http://www.fizkulturavshkole.ru" Type="http://schemas.openxmlformats.org/officeDocument/2006/relationships/hyperlink" Id="rId780"/>
    <Relationship TargetMode="External" Target="http://fizkultura-na5.ru/.https://fk-i-s.ru/.http://www.fizkult-ura.ru/" Type="http://schemas.openxmlformats.org/officeDocument/2006/relationships/hyperlink" Id="rId781"/>
    <Relationship TargetMode="External" Target="http://www.fizkulturavshkole.ru" Type="http://schemas.openxmlformats.org/officeDocument/2006/relationships/hyperlink" Id="rId782"/>
    <Relationship TargetMode="External" Target="http://fizkultura-na5.ru/.https://fk-i-s.ru/.http://www.fizkult-ura.ru/" Type="http://schemas.openxmlformats.org/officeDocument/2006/relationships/hyperlink" Id="rId783"/>
    <Relationship TargetMode="External" Target="http://www.fizkulturavshkole.ru" Type="http://schemas.openxmlformats.org/officeDocument/2006/relationships/hyperlink" Id="rId784"/>
    <Relationship TargetMode="External" Target="http://fizkultura-na5.ru/.https://fk-i-s.ru/.http://www.fizkult-ura.ru/" Type="http://schemas.openxmlformats.org/officeDocument/2006/relationships/hyperlink" Id="rId785"/>
    <Relationship TargetMode="External" Target="http://www.fizkulturavshkole.ru" Type="http://schemas.openxmlformats.org/officeDocument/2006/relationships/hyperlink" Id="rId786"/>
    <Relationship TargetMode="External" Target="http://fizkultura-na5.ru/.https://fk-i-s.ru/.http://www.fizkult-ura.ru/" Type="http://schemas.openxmlformats.org/officeDocument/2006/relationships/hyperlink" Id="rId787"/>
    <Relationship TargetMode="External" Target="http://www.fizkulturavshkole.ru" Type="http://schemas.openxmlformats.org/officeDocument/2006/relationships/hyperlink" Id="rId788"/>
    <Relationship TargetMode="External" Target="http://fizkultura-na5.ru/.https://fk-i-s.ru/.http://www.fizkult-ura.ru/" Type="http://schemas.openxmlformats.org/officeDocument/2006/relationships/hyperlink" Id="rId789"/>
    <Relationship TargetMode="External" Target="http://www.fizkulturavshkole.ru" Type="http://schemas.openxmlformats.org/officeDocument/2006/relationships/hyperlink" Id="rId790"/>
    <Relationship TargetMode="External" Target="http://fizkultura-na5.ru/.https://fk-i-s.ru/.http://www.fizkult-ura.ru/" Type="http://schemas.openxmlformats.org/officeDocument/2006/relationships/hyperlink" Id="rId791"/>
    <Relationship TargetMode="External" Target="http://www.fizkulturavshkole.ru" Type="http://schemas.openxmlformats.org/officeDocument/2006/relationships/hyperlink" Id="rId792"/>
    <Relationship TargetMode="External" Target="http://fizkultura-na5.ru/.https://fk-i-s.ru/.http://www.fizkult-ura.ru/" Type="http://schemas.openxmlformats.org/officeDocument/2006/relationships/hyperlink" Id="rId793"/>
    <Relationship TargetMode="External" Target="http://www.fizkulturavshkole.ru" Type="http://schemas.openxmlformats.org/officeDocument/2006/relationships/hyperlink" Id="rId794"/>
    <Relationship TargetMode="External" Target="http://fizkultura-na5.ru/.https://fk-i-s.ru/.http://www.fizkult-ura.ru/" Type="http://schemas.openxmlformats.org/officeDocument/2006/relationships/hyperlink" Id="rId795"/>
    <Relationship TargetMode="External" Target="http://www.fizkulturavshkole.ru" Type="http://schemas.openxmlformats.org/officeDocument/2006/relationships/hyperlink" Id="rId796"/>
    <Relationship TargetMode="External" Target="http://fizkultura-na5.ru/.https://fk-i-s.ru/.http://www.fizkult-ura.ru/" Type="http://schemas.openxmlformats.org/officeDocument/2006/relationships/hyperlink" Id="rId797"/>
    <Relationship TargetMode="External" Target="http://www.fizkulturavshkole.ru" Type="http://schemas.openxmlformats.org/officeDocument/2006/relationships/hyperlink" Id="rId798"/>
    <Relationship TargetMode="External" Target="http://fizkultura-na5.ru/.https://fk-i-s.ru/.http://www.fizkult-ura.ru/" Type="http://schemas.openxmlformats.org/officeDocument/2006/relationships/hyperlink" Id="rId799"/>
    <Relationship TargetMode="External" Target="http://www.fizkulturavshkole.ru" Type="http://schemas.openxmlformats.org/officeDocument/2006/relationships/hyperlink" Id="rId800"/>
    <Relationship TargetMode="External" Target="http://fizkultura-na5.ru/.https://fk-i-s.ru/.http://www.fizkult-ura.ru/" Type="http://schemas.openxmlformats.org/officeDocument/2006/relationships/hyperlink" Id="rId801"/>
    <Relationship TargetMode="External" Target="http://www.fizkulturavshkole.ru" Type="http://schemas.openxmlformats.org/officeDocument/2006/relationships/hyperlink" Id="rId802"/>
    <Relationship TargetMode="External" Target="http://fizkultura-na5.ru/.https://fk-i-s.ru/.http://www.fizkult-ura.ru/" Type="http://schemas.openxmlformats.org/officeDocument/2006/relationships/hyperlink" Id="rId803"/>
    <Relationship TargetMode="External" Target="http://www.fizkulturavshkole.ru" Type="http://schemas.openxmlformats.org/officeDocument/2006/relationships/hyperlink" Id="rId804"/>
    <Relationship TargetMode="External" Target="http://fizkultura-na5.ru/.https://fk-i-s.ru/.http://www.fizkult-ura.ru/" Type="http://schemas.openxmlformats.org/officeDocument/2006/relationships/hyperlink" Id="rId805"/>
    <Relationship TargetMode="External" Target="http://www.fizkulturavshkole.ru" Type="http://schemas.openxmlformats.org/officeDocument/2006/relationships/hyperlink" Id="rId806"/>
    <Relationship TargetMode="External" Target="http://fizkultura-na5.ru/.https://fk-i-s.ru/.http://www.fizkult-ura.ru/" Type="http://schemas.openxmlformats.org/officeDocument/2006/relationships/hyperlink" Id="rId807"/>
    <Relationship TargetMode="External" Target="http://www.fizkulturavshkole.ru" Type="http://schemas.openxmlformats.org/officeDocument/2006/relationships/hyperlink" Id="rId808"/>
    <Relationship TargetMode="External" Target="http://fizkultura-na5.ru/.https://fk-i-s.ru/.http://www.fizkult-ura.ru/" Type="http://schemas.openxmlformats.org/officeDocument/2006/relationships/hyperlink" Id="rId809"/>
    <Relationship TargetMode="External" Target="http://www.fizkulturavshkole.ru" Type="http://schemas.openxmlformats.org/officeDocument/2006/relationships/hyperlink" Id="rId810"/>
    <Relationship TargetMode="External" Target="http://fizkultura-na5.ru/.https://fk-i-s.ru/.http://www.fizkult-ura.ru/" Type="http://schemas.openxmlformats.org/officeDocument/2006/relationships/hyperlink" Id="rId811"/>
    <Relationship TargetMode="External" Target="http://www.fizkulturavshkole.ru" Type="http://schemas.openxmlformats.org/officeDocument/2006/relationships/hyperlink" Id="rId812"/>
    <Relationship TargetMode="External" Target="http://fizkultura-na5.ru/.https://fk-i-s.ru/.http://www.fizkult-ura.ru/" Type="http://schemas.openxmlformats.org/officeDocument/2006/relationships/hyperlink" Id="rId813"/>
    <Relationship TargetMode="External" Target="http://www.fizkulturavshkole.ru" Type="http://schemas.openxmlformats.org/officeDocument/2006/relationships/hyperlink" Id="rId814"/>
    <Relationship TargetMode="External" Target="http://fizkultura-na5.ru/.https://fk-i-s.ru/.http://www.fizkult-ura.ru/" Type="http://schemas.openxmlformats.org/officeDocument/2006/relationships/hyperlink" Id="rId815"/>
    <Relationship TargetMode="External" Target="http://www.fizkulturavshkole.ru" Type="http://schemas.openxmlformats.org/officeDocument/2006/relationships/hyperlink" Id="rId816"/>
    <Relationship TargetMode="External" Target="http://fizkultura-na5.ru/.https://fk-i-s.ru/.http://www.fizkult-ura.ru/" Type="http://schemas.openxmlformats.org/officeDocument/2006/relationships/hyperlink" Id="rId817"/>
    <Relationship TargetMode="External" Target="http://www.fizkulturavshkole.ru" Type="http://schemas.openxmlformats.org/officeDocument/2006/relationships/hyperlink" Id="rId818"/>
    <Relationship TargetMode="External" Target="http://fizkultura-na5.ru/.https://fk-i-s.ru/.http://www.fizkult-ura.ru/" Type="http://schemas.openxmlformats.org/officeDocument/2006/relationships/hyperlink" Id="rId819"/>
    <Relationship TargetMode="External" Target="http://www.fizkulturavshkole.ru" Type="http://schemas.openxmlformats.org/officeDocument/2006/relationships/hyperlink" Id="rId820"/>
    <Relationship TargetMode="External" Target="http://fizkultura-na5.ru/.https://fk-i-s.ru/.http://www.fizkult-ura.ru/" Type="http://schemas.openxmlformats.org/officeDocument/2006/relationships/hyperlink" Id="rId821"/>
    <Relationship TargetMode="External" Target="http://www.fizkulturavshkole.ru" Type="http://schemas.openxmlformats.org/officeDocument/2006/relationships/hyperlink" Id="rId822"/>
    <Relationship TargetMode="External" Target="http://fizkultura-na5.ru/.https://fk-i-s.ru/.http://www.fizkult-ura.ru/" Type="http://schemas.openxmlformats.org/officeDocument/2006/relationships/hyperlink" Id="rId823"/>
    <Relationship TargetMode="External" Target="http://www.fizkulturavshkole.ru" Type="http://schemas.openxmlformats.org/officeDocument/2006/relationships/hyperlink" Id="rId824"/>
    <Relationship TargetMode="External" Target="http://fizkultura-na5.ru/.https://fk-i-s.ru/.http://www.fizkult-ura.ru/" Type="http://schemas.openxmlformats.org/officeDocument/2006/relationships/hyperlink" Id="rId825"/>
    <Relationship TargetMode="External" Target="http://www.fizkulturavshkole.ru" Type="http://schemas.openxmlformats.org/officeDocument/2006/relationships/hyperlink" Id="rId826"/>
    <Relationship TargetMode="External" Target="http://fizkultura-na5.ru/.https://fk-i-s.ru/.http://www.fizkult-ura.ru/" Type="http://schemas.openxmlformats.org/officeDocument/2006/relationships/hyperlink" Id="rId827"/>
    <Relationship TargetMode="External" Target="http://www.fizkulturavshkole.ru" Type="http://schemas.openxmlformats.org/officeDocument/2006/relationships/hyperlink" Id="rId828"/>
    <Relationship TargetMode="External" Target="http://fizkultura-na5.ru/.https://fk-i-s.ru/.http://www.fizkult-ura.ru/" Type="http://schemas.openxmlformats.org/officeDocument/2006/relationships/hyperlink" Id="rId829"/>
    <Relationship TargetMode="External" Target="http://www.fizkulturavshkole.ru" Type="http://schemas.openxmlformats.org/officeDocument/2006/relationships/hyperlink" Id="rId830"/>
    <Relationship TargetMode="External" Target="http://fizkultura-na5.ru/.https://fk-i-s.ru/.http://www.fizkult-ura.ru/" Type="http://schemas.openxmlformats.org/officeDocument/2006/relationships/hyperlink" Id="rId831"/>
    <Relationship TargetMode="External" Target="http://www.fizkulturavshkole.ru" Type="http://schemas.openxmlformats.org/officeDocument/2006/relationships/hyperlink" Id="rId832"/>
    <Relationship TargetMode="External" Target="http://fizkultura-na5.ru/.https://fk-i-s.ru/.http://www.fizkult-ura.ru/" Type="http://schemas.openxmlformats.org/officeDocument/2006/relationships/hyperlink" Id="rId833"/>
    <Relationship TargetMode="External" Target="http://www.fizkulturavshkole.ru" Type="http://schemas.openxmlformats.org/officeDocument/2006/relationships/hyperlink" Id="rId834"/>
    <Relationship TargetMode="External" Target="http://fizkultura-na5.ru/.https://fk-i-s.ru/.http://www.fizkult-ura.ru/" Type="http://schemas.openxmlformats.org/officeDocument/2006/relationships/hyperlink" Id="rId835"/>
    <Relationship TargetMode="External" Target="http://www.fizkulturavshkole.ru" Type="http://schemas.openxmlformats.org/officeDocument/2006/relationships/hyperlink" Id="rId836"/>
    <Relationship TargetMode="External" Target="http://fizkultura-na5.ru/.https://fk-i-s.ru/.http://www.fizkult-ura.ru/" Type="http://schemas.openxmlformats.org/officeDocument/2006/relationships/hyperlink" Id="rId837"/>
    <Relationship TargetMode="External" Target="http://www.fizkulturavshkole.ru" Type="http://schemas.openxmlformats.org/officeDocument/2006/relationships/hyperlink" Id="rId838"/>
    <Relationship TargetMode="External" Target="http://fizkultura-na5.ru/.https://fk-i-s.ru/.http://www.fizkult-ura.ru/" Type="http://schemas.openxmlformats.org/officeDocument/2006/relationships/hyperlink" Id="rId839"/>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